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32591F04" w:rsidR="00DA509A" w:rsidRPr="00930632" w:rsidRDefault="00FB3AEB" w:rsidP="00FB3AEB">
      <w:pPr>
        <w:pStyle w:val="ust"/>
        <w:spacing w:before="120" w:after="120"/>
        <w:ind w:left="0" w:firstLine="0"/>
        <w:rPr>
          <w:rFonts w:ascii="Calibri" w:hAnsi="Calibri" w:cs="Calibri"/>
          <w:b/>
          <w:sz w:val="20"/>
          <w:szCs w:val="20"/>
        </w:rPr>
      </w:pPr>
      <w:r w:rsidRPr="00FB3AEB">
        <w:rPr>
          <w:rFonts w:ascii="Calibri" w:hAnsi="Calibri" w:cs="Calibri"/>
          <w:sz w:val="20"/>
          <w:szCs w:val="20"/>
        </w:rPr>
        <w:t>Nr referencyjny: KPT-DPR.270.4.01.2025</w:t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</w:r>
      <w:r w:rsidR="00940C71"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>
        <w:rPr>
          <w:rFonts w:ascii="Calibri" w:hAnsi="Calibri" w:cs="Calibri"/>
          <w:sz w:val="20"/>
          <w:szCs w:val="20"/>
        </w:rPr>
        <w:t>8</w:t>
      </w:r>
      <w:r w:rsidR="003E08F8" w:rsidRPr="00930632">
        <w:rPr>
          <w:rFonts w:ascii="Calibri" w:hAnsi="Calibri" w:cs="Calibri"/>
          <w:sz w:val="20"/>
          <w:szCs w:val="20"/>
        </w:rPr>
        <w:t xml:space="preserve"> do SWZ</w:t>
      </w:r>
    </w:p>
    <w:p w14:paraId="4D569304" w14:textId="77777777" w:rsidR="00DA509A" w:rsidRPr="00930632" w:rsidRDefault="00DA509A" w:rsidP="00D26572">
      <w:pPr>
        <w:ind w:right="39"/>
        <w:rPr>
          <w:rFonts w:ascii="Calibri" w:hAnsi="Calibri" w:cs="Calibri"/>
          <w:sz w:val="20"/>
          <w:szCs w:val="20"/>
        </w:rPr>
      </w:pPr>
    </w:p>
    <w:p w14:paraId="61AD1964" w14:textId="12CBEF5C" w:rsidR="000C6E88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9D4B64">
        <w:rPr>
          <w:rFonts w:ascii="Calibri" w:hAnsi="Calibri" w:cs="Calibri"/>
          <w:sz w:val="20"/>
          <w:szCs w:val="20"/>
        </w:rPr>
        <w:t>5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Pr="00930632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791937B9" w14:textId="7DF977AF" w:rsidR="009176B3" w:rsidRPr="004B1AB5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</w:p>
    <w:p w14:paraId="0A4A530D" w14:textId="7A77D803" w:rsidR="0032655D" w:rsidRPr="00930632" w:rsidRDefault="0032655D" w:rsidP="009176B3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  <w:r w:rsidR="00160789" w:rsidRPr="00930632">
        <w:rPr>
          <w:rFonts w:ascii="Calibri" w:hAnsi="Calibri" w:cs="Calibri"/>
          <w:b/>
          <w:color w:val="auto"/>
          <w:sz w:val="20"/>
          <w:szCs w:val="20"/>
        </w:rPr>
        <w:t xml:space="preserve"> DO PUNKTACJI</w:t>
      </w:r>
    </w:p>
    <w:p w14:paraId="6060CBD9" w14:textId="77777777" w:rsidR="002A5798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val="x-none"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5625F05C" w14:textId="77777777" w:rsidR="004C2B9A" w:rsidRPr="00930632" w:rsidRDefault="004C2B9A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27F1590" w14:textId="3A0B53EA" w:rsidR="00CA23A0" w:rsidRDefault="00243498" w:rsidP="007C6089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sz w:val="20"/>
          <w:szCs w:val="20"/>
        </w:rPr>
      </w:pPr>
      <w:r w:rsidRPr="00243498">
        <w:rPr>
          <w:rFonts w:ascii="Calibri" w:hAnsi="Calibri" w:cs="Calibri"/>
          <w:b/>
          <w:bCs/>
          <w:sz w:val="20"/>
          <w:szCs w:val="20"/>
        </w:rPr>
        <w:t>Organizacja i przeprowadzenie studiów podyplomowych w ramach projektu pn. „Wzmocnienie potencjału KPT”</w:t>
      </w:r>
    </w:p>
    <w:p w14:paraId="7C54A279" w14:textId="77777777" w:rsidR="007C6089" w:rsidRPr="00930632" w:rsidRDefault="007C6089" w:rsidP="007C6089">
      <w:pPr>
        <w:shd w:val="clear" w:color="auto" w:fill="D9E2F3" w:themeFill="accent1" w:themeFillTint="33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79"/>
        <w:gridCol w:w="2136"/>
        <w:gridCol w:w="6652"/>
        <w:gridCol w:w="2697"/>
      </w:tblGrid>
      <w:tr w:rsidR="00532237" w:rsidRPr="00930632" w14:paraId="57245AC3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00302C3E" w:rsidR="0022074F" w:rsidRPr="00845A7B" w:rsidRDefault="009C142F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Doświadczenie</w:t>
            </w:r>
            <w:r w:rsidR="00532237"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11915" w:rsidRPr="00845A7B" w14:paraId="63D2E4E9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0FA4" w14:textId="06A86375" w:rsidR="00711915" w:rsidRPr="00845A7B" w:rsidRDefault="00711915" w:rsidP="009E293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E76522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711915" w:rsidRPr="00930632" w14:paraId="0DAA2293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CA4B2C9" w14:textId="77777777" w:rsidR="00711915" w:rsidRPr="00930632" w:rsidRDefault="00711915" w:rsidP="009E2930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56B9153" w14:textId="77777777" w:rsidR="00711915" w:rsidRPr="00930632" w:rsidRDefault="00711915" w:rsidP="009E2930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B301DB" w14:textId="16C5325E" w:rsidR="00711915" w:rsidRPr="000B0715" w:rsidRDefault="00FB3AEB" w:rsidP="009E2930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05B0D31" w14:textId="5E4E4FC2" w:rsidR="00711915" w:rsidRDefault="00FB3AEB" w:rsidP="00E7652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="00711915"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11915"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11915"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 w:rsidR="00711915"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="00711915"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11915"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711915"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="00711915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5015FA73" w14:textId="14D514FD" w:rsidR="00711915" w:rsidRPr="00B45E56" w:rsidRDefault="00711915" w:rsidP="00E76522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B3AEB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 w:rsidR="00FB3AEB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="00FB3AEB"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635EBF6" w14:textId="77777777" w:rsidR="00711915" w:rsidRPr="00930632" w:rsidRDefault="00711915" w:rsidP="009E2930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11915" w:rsidRPr="00845A7B" w14:paraId="33BB2531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4895" w14:textId="5AE91118" w:rsidR="00711915" w:rsidRPr="00845A7B" w:rsidRDefault="00711915" w:rsidP="009E293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E76522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</w:tr>
      <w:tr w:rsidR="00FB3AEB" w:rsidRPr="00930632" w14:paraId="3AF905CF" w14:textId="77777777" w:rsidTr="004B1AB5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D8E90F5" w14:textId="77777777" w:rsidR="00FB3AEB" w:rsidRPr="00930632" w:rsidRDefault="00FB3AEB" w:rsidP="00FB3AE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5BDDC5" w14:textId="2E647F74" w:rsidR="00FB3AEB" w:rsidRPr="00930632" w:rsidRDefault="00FB3AEB" w:rsidP="00FB3AE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57B571" w14:textId="4DD7A02E" w:rsidR="00FB3AEB" w:rsidRPr="000B0715" w:rsidRDefault="00FB3AEB" w:rsidP="00FB3AE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C93A94" w14:textId="77777777" w:rsidR="00FB3AEB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1F708782" w14:textId="58D90200" w:rsidR="00FB3AEB" w:rsidRPr="00B45E56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B0B48EA" w14:textId="5131CB03" w:rsidR="00FB3AEB" w:rsidRPr="00930632" w:rsidRDefault="00FB3AEB" w:rsidP="00FB3AE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11915" w:rsidRPr="00845A7B" w14:paraId="7B9C4179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5E45" w14:textId="05B21EAC" w:rsidR="00711915" w:rsidRPr="00845A7B" w:rsidRDefault="00711915" w:rsidP="009E293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CZĘŚĆ </w:t>
            </w:r>
            <w:r w:rsidR="00E76522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</w:tr>
      <w:tr w:rsidR="00FB3AEB" w:rsidRPr="00930632" w14:paraId="03AA56D7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88B8F1" w14:textId="77777777" w:rsidR="00FB3AEB" w:rsidRPr="00930632" w:rsidRDefault="00FB3AEB" w:rsidP="00FB3AE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2BC44C" w14:textId="7A7CBE64" w:rsidR="00FB3AEB" w:rsidRPr="00930632" w:rsidRDefault="00FB3AEB" w:rsidP="00FB3AE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6169424" w14:textId="1E58D648" w:rsidR="00FB3AEB" w:rsidRPr="000B0715" w:rsidRDefault="00FB3AEB" w:rsidP="00FB3AE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DF51AC" w14:textId="77777777" w:rsidR="00FB3AEB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3461CA49" w14:textId="064CE098" w:rsidR="00FB3AEB" w:rsidRPr="00B45E56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69A2C83" w14:textId="10E25952" w:rsidR="00FB3AEB" w:rsidRPr="00930632" w:rsidRDefault="00FB3AEB" w:rsidP="00FB3AE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11915" w:rsidRPr="00845A7B" w14:paraId="56923FF4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F59" w14:textId="09D929C4" w:rsidR="00711915" w:rsidRPr="00845A7B" w:rsidRDefault="00711915" w:rsidP="009E293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E76522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</w:tr>
      <w:tr w:rsidR="00FB3AEB" w:rsidRPr="00930632" w14:paraId="38E366D8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3AC5D71" w14:textId="77777777" w:rsidR="00FB3AEB" w:rsidRPr="00930632" w:rsidRDefault="00FB3AEB" w:rsidP="00FB3AE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898946" w14:textId="59E7370B" w:rsidR="00FB3AEB" w:rsidRPr="00930632" w:rsidRDefault="00FB3AEB" w:rsidP="00FB3AE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641860" w14:textId="6BD479DE" w:rsidR="00FB3AEB" w:rsidRPr="000B0715" w:rsidRDefault="00FB3AEB" w:rsidP="00FB3AE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1A8D1F" w14:textId="77777777" w:rsidR="00FB3AEB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247B2DBD" w14:textId="6FA4A2BE" w:rsidR="00FB3AEB" w:rsidRPr="00B45E56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4966668" w14:textId="33166886" w:rsidR="00FB3AEB" w:rsidRPr="00930632" w:rsidRDefault="00FB3AEB" w:rsidP="00FB3AE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11915" w:rsidRPr="00845A7B" w14:paraId="12378637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5FFE" w14:textId="5E885861" w:rsidR="00711915" w:rsidRPr="00845A7B" w:rsidRDefault="00711915" w:rsidP="009E293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E76522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</w:tr>
      <w:tr w:rsidR="00FB3AEB" w:rsidRPr="00930632" w14:paraId="40235FDA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24B808" w14:textId="77777777" w:rsidR="00FB3AEB" w:rsidRPr="00930632" w:rsidRDefault="00FB3AEB" w:rsidP="00FB3AE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B4F2C1" w14:textId="2C336B8E" w:rsidR="00FB3AEB" w:rsidRPr="00930632" w:rsidRDefault="00FB3AEB" w:rsidP="00FB3AE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D1CD05" w14:textId="055457F5" w:rsidR="00FB3AEB" w:rsidRPr="00DB430D" w:rsidRDefault="00FB3AEB" w:rsidP="00FB3AE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D5EFB93" w14:textId="77777777" w:rsidR="00FB3AEB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1D23552E" w14:textId="2FE5FC16" w:rsidR="00FB3AEB" w:rsidRPr="00B45E56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F8799C7" w14:textId="3FB9CEF7" w:rsidR="00FB3AEB" w:rsidRPr="00930632" w:rsidRDefault="00FB3AEB" w:rsidP="00FB3AE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11915" w:rsidRPr="00845A7B" w14:paraId="0446316F" w14:textId="77777777" w:rsidTr="009E2930">
        <w:trPr>
          <w:trHeight w:val="454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F283" w14:textId="2E895128" w:rsidR="00711915" w:rsidRPr="00845A7B" w:rsidRDefault="00711915" w:rsidP="009E293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 w:rsidR="00E76522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</w:tr>
      <w:tr w:rsidR="00FB3AEB" w:rsidRPr="00930632" w14:paraId="4584A8CC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E31863" w14:textId="77777777" w:rsidR="00FB3AEB" w:rsidRPr="00930632" w:rsidRDefault="00FB3AEB" w:rsidP="00FB3AE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2B5620" w14:textId="593AB2AF" w:rsidR="00FB3AEB" w:rsidRPr="00930632" w:rsidRDefault="00FB3AEB" w:rsidP="00FB3AE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93BA07" w14:textId="79EDA2AA" w:rsidR="00FB3AEB" w:rsidRPr="008406C1" w:rsidRDefault="00FB3AEB" w:rsidP="00FB3AE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1EF863" w14:textId="77777777" w:rsidR="00FB3AEB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1E8F42C6" w14:textId="172BCEA0" w:rsidR="00FB3AEB" w:rsidRPr="00B45E56" w:rsidRDefault="00FB3AEB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lastRenderedPageBreak/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90164CB" w14:textId="257127AB" w:rsidR="00FB3AEB" w:rsidRPr="00930632" w:rsidRDefault="00FB3AEB" w:rsidP="00FB3AE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4B1AB5" w:rsidRPr="00930632" w14:paraId="36EB37AE" w14:textId="77777777" w:rsidTr="004B1AB5">
        <w:trPr>
          <w:trHeight w:val="456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4C57A21" w14:textId="13511BEB" w:rsidR="004B1AB5" w:rsidRPr="00930632" w:rsidRDefault="004B1AB5" w:rsidP="004B1AB5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</w:tr>
      <w:tr w:rsidR="004B1AB5" w:rsidRPr="00930632" w14:paraId="1EB2F138" w14:textId="77777777" w:rsidTr="004E6DF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B8C7A4" w14:textId="6F2DDDA2" w:rsidR="004B1AB5" w:rsidRPr="00930632" w:rsidRDefault="004B1AB5" w:rsidP="00FB3AE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CFDC01" w14:textId="4D9C7A8D" w:rsidR="004B1AB5" w:rsidRDefault="004B1AB5" w:rsidP="00FB3AE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D38151D" w14:textId="07163FE1" w:rsidR="004B1AB5" w:rsidRDefault="004B1AB5" w:rsidP="00FB3AEB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Wykładowca </w:t>
            </w:r>
            <w:r w:rsidRPr="00FB3AEB">
              <w:rPr>
                <w:rFonts w:ascii="Calibri" w:hAnsi="Calibri" w:cs="Calibri"/>
                <w:b/>
                <w:bCs/>
                <w:sz w:val="20"/>
                <w:szCs w:val="20"/>
              </w:rPr>
              <w:t>wyznaczonych do realizacji zamówienia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9D473E" w14:textId="77777777" w:rsidR="004B1AB5" w:rsidRDefault="004B1AB5" w:rsidP="002F1CE4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Posiada </w:t>
            </w:r>
            <w:r w:rsidRPr="00FB3AEB">
              <w:rPr>
                <w:rFonts w:ascii="Calibri" w:hAnsi="Calibri" w:cs="Calibri"/>
                <w:sz w:val="20"/>
                <w:szCs w:val="20"/>
              </w:rPr>
              <w:t xml:space="preserve">tytuł naukowy profesora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5C77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(należy wskazać ilość)</w:t>
            </w:r>
            <w:r w:rsidRPr="00121E9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</w:t>
            </w:r>
          </w:p>
          <w:p w14:paraId="7B8ED206" w14:textId="5BC311AE" w:rsidR="004B1AB5" w:rsidRDefault="004B1AB5" w:rsidP="00FB3AEB">
            <w:pPr>
              <w:spacing w:line="276" w:lineRule="auto"/>
              <w:ind w:left="131" w:right="14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(w przypadku braku wskazania przyjmuje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5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FE5508">
              <w:rPr>
                <w:rFonts w:asciiTheme="minorHAnsi" w:hAnsiTheme="minorHAnsi" w:cstheme="minorHAnsi"/>
                <w:bCs/>
                <w:sz w:val="20"/>
                <w:szCs w:val="20"/>
              </w:rPr>
              <w:t>-letni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Pr="00FE5508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FB3AEB">
              <w:rPr>
                <w:rFonts w:asciiTheme="minorHAnsi" w:hAnsiTheme="minorHAnsi" w:cstheme="minorHAnsi"/>
                <w:bCs/>
                <w:sz w:val="20"/>
                <w:szCs w:val="20"/>
              </w:rPr>
              <w:t>doświadczenie w prowadzeniu zajęć dydaktycznych w zakresie tożsamym lub równoważnym z kierunkiem studiów</w:t>
            </w:r>
            <w:r w:rsidRPr="00B86061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11C1DE0" w14:textId="658A194C" w:rsidR="004B1AB5" w:rsidRPr="00930632" w:rsidRDefault="004B1AB5" w:rsidP="00FB3AE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Default="0032655D" w:rsidP="0032655D">
      <w:pPr>
        <w:pStyle w:val="Default"/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p w14:paraId="450D62DD" w14:textId="77777777" w:rsidR="0097462C" w:rsidRDefault="0097462C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03AA5039" w14:textId="77777777" w:rsidR="0097462C" w:rsidRPr="007B17EA" w:rsidRDefault="0097462C" w:rsidP="0097462C">
      <w:pPr>
        <w:pStyle w:val="Stopka"/>
        <w:jc w:val="right"/>
        <w:rPr>
          <w:rFonts w:ascii="Arial" w:hAnsi="Arial" w:cs="Arial"/>
          <w:sz w:val="16"/>
          <w:szCs w:val="16"/>
        </w:rPr>
      </w:pPr>
    </w:p>
    <w:p w14:paraId="37D45D8B" w14:textId="77777777" w:rsidR="0097462C" w:rsidRDefault="0097462C" w:rsidP="0097462C">
      <w:pPr>
        <w:tabs>
          <w:tab w:val="left" w:pos="540"/>
          <w:tab w:val="left" w:pos="780"/>
        </w:tabs>
        <w:jc w:val="center"/>
        <w:rPr>
          <w:rFonts w:ascii="Calibri" w:hAnsi="Calibri" w:cs="Calibri"/>
          <w:b/>
          <w:sz w:val="18"/>
          <w:szCs w:val="18"/>
          <w:highlight w:val="yellow"/>
          <w:lang w:val="x-none"/>
        </w:rPr>
      </w:pPr>
    </w:p>
    <w:p w14:paraId="6915783B" w14:textId="77777777" w:rsidR="0097462C" w:rsidRPr="0097462C" w:rsidRDefault="0097462C" w:rsidP="0097462C">
      <w:pPr>
        <w:tabs>
          <w:tab w:val="left" w:pos="540"/>
          <w:tab w:val="left" w:pos="780"/>
        </w:tabs>
        <w:jc w:val="center"/>
        <w:rPr>
          <w:rFonts w:ascii="Calibri" w:hAnsi="Calibri" w:cs="Calibri"/>
          <w:sz w:val="20"/>
          <w:szCs w:val="18"/>
        </w:rPr>
      </w:pPr>
      <w:r w:rsidRPr="0097462C">
        <w:rPr>
          <w:rFonts w:ascii="Calibri" w:hAnsi="Calibri" w:cs="Calibri"/>
          <w:b/>
          <w:sz w:val="20"/>
          <w:szCs w:val="18"/>
          <w:highlight w:val="yellow"/>
        </w:rPr>
        <w:t>Dokument musi być podpisany kwalifikowanym podpisem elektronicznym lub podpisem zaufanym lub podpisem osobistym</w:t>
      </w:r>
      <w:r w:rsidRPr="0097462C">
        <w:rPr>
          <w:rFonts w:ascii="Calibri" w:hAnsi="Calibri" w:cs="Calibri"/>
          <w:sz w:val="20"/>
          <w:szCs w:val="18"/>
          <w:highlight w:val="yellow"/>
        </w:rPr>
        <w:t>.</w:t>
      </w:r>
    </w:p>
    <w:p w14:paraId="2D968CF5" w14:textId="77777777" w:rsidR="0097462C" w:rsidRPr="0097462C" w:rsidRDefault="0097462C" w:rsidP="0032655D">
      <w:pPr>
        <w:pStyle w:val="Default"/>
        <w:rPr>
          <w:rFonts w:ascii="Calibri" w:hAnsi="Calibri" w:cs="Calibri"/>
          <w:color w:val="auto"/>
          <w:sz w:val="22"/>
          <w:szCs w:val="20"/>
        </w:rPr>
      </w:pPr>
    </w:p>
    <w:sectPr w:rsidR="0097462C" w:rsidRPr="0097462C" w:rsidSect="004C2B9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276" w:left="1418" w:header="426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CFCB5" w14:textId="77777777" w:rsidR="001D7D70" w:rsidRDefault="001D7D70">
      <w:r>
        <w:separator/>
      </w:r>
    </w:p>
  </w:endnote>
  <w:endnote w:type="continuationSeparator" w:id="0">
    <w:p w14:paraId="4A0174CF" w14:textId="77777777" w:rsidR="001D7D70" w:rsidRDefault="001D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6220F" w14:textId="77777777" w:rsidR="00FB3AEB" w:rsidRPr="00950E2A" w:rsidRDefault="00FB3AEB" w:rsidP="00FB3AEB">
    <w:pPr>
      <w:pStyle w:val="Stopka"/>
      <w:ind w:left="-426"/>
      <w:jc w:val="center"/>
    </w:pPr>
    <w:bookmarkStart w:id="0" w:name="_Hlk67762522"/>
    <w:r w:rsidRPr="008D7978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CC2AE6" wp14:editId="3796980A">
              <wp:simplePos x="0" y="0"/>
              <wp:positionH relativeFrom="page">
                <wp:align>center</wp:align>
              </wp:positionH>
              <wp:positionV relativeFrom="paragraph">
                <wp:posOffset>457200</wp:posOffset>
              </wp:positionV>
              <wp:extent cx="6544945" cy="307777"/>
              <wp:effectExtent l="0" t="0" r="0" b="0"/>
              <wp:wrapNone/>
              <wp:docPr id="1719458073" name="pole tekstow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4945" cy="30777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00942EA" w14:textId="77777777" w:rsidR="00FB3AEB" w:rsidRDefault="00FB3AEB" w:rsidP="00FB3AEB">
                          <w:pPr>
                            <w:jc w:val="center"/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C2AE6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0;margin-top:36pt;width:515.35pt;height:24.25pt;z-index:25166745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" filled="f" stroked="f">
              <v:textbox style="mso-fit-shape-to-text:t">
                <w:txbxContent>
                  <w:p w14:paraId="000942EA" w14:textId="77777777" w:rsidR="00FB3AEB" w:rsidRDefault="00FB3AEB" w:rsidP="00FB3AEB">
                    <w:pPr>
                      <w:jc w:val="center"/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</w:pPr>
                    <w:r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D7978">
      <w:rPr>
        <w:noProof/>
        <w:lang w:val="pl-PL" w:eastAsia="pl-PL"/>
      </w:rPr>
      <w:drawing>
        <wp:inline distT="0" distB="0" distL="0" distR="0" wp14:anchorId="27539359" wp14:editId="4C487D65">
          <wp:extent cx="5940425" cy="442595"/>
          <wp:effectExtent l="0" t="0" r="3175" b="0"/>
          <wp:docPr id="1183558420" name="Obraz 3">
            <a:extLst xmlns:a="http://schemas.openxmlformats.org/drawingml/2006/main">
              <a:ext uri="{FF2B5EF4-FFF2-40B4-BE49-F238E27FC236}">
                <a16:creationId xmlns:a16="http://schemas.microsoft.com/office/drawing/2014/main" id="{FF6319BA-B8B0-5272-F9E4-06B6B37C6F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F6319BA-B8B0-5272-F9E4-06B6B37C6F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575FD" w14:textId="77777777" w:rsidR="00FB3AEB" w:rsidRDefault="00FB3AEB" w:rsidP="00FB3AEB">
    <w:pPr>
      <w:pStyle w:val="Stopka"/>
      <w:jc w:val="center"/>
      <w:rPr>
        <w:rFonts w:ascii="Arial" w:hAnsi="Arial" w:cs="Arial"/>
        <w:sz w:val="16"/>
        <w:szCs w:val="16"/>
      </w:rPr>
    </w:pPr>
  </w:p>
  <w:p w14:paraId="49A47008" w14:textId="77777777" w:rsidR="00FB3AEB" w:rsidRDefault="00FB3AEB" w:rsidP="00FF4FF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</w:p>
  <w:p w14:paraId="71E7D049" w14:textId="344982CA" w:rsidR="00FF4FFE" w:rsidRPr="00F720C8" w:rsidRDefault="00FF4FFE" w:rsidP="00FF4FF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</w:p>
  <w:p w14:paraId="033FA04A" w14:textId="77777777" w:rsidR="00F720C8" w:rsidRPr="00F720C8" w:rsidRDefault="00F720C8" w:rsidP="00F720C8">
    <w:pPr>
      <w:ind w:right="-250"/>
      <w:jc w:val="center"/>
      <w:rPr>
        <w:rFonts w:ascii="Calibri" w:hAnsi="Calibri" w:cs="Calibri"/>
        <w:b/>
        <w:sz w:val="20"/>
        <w:szCs w:val="20"/>
      </w:rPr>
    </w:pPr>
  </w:p>
  <w:bookmarkEnd w:id="0"/>
  <w:p w14:paraId="177E523B" w14:textId="77777777" w:rsidR="003F0785" w:rsidRPr="00F720C8" w:rsidRDefault="003F0785" w:rsidP="009C142F">
    <w:pPr>
      <w:pStyle w:val="Nagwek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94F95" w14:textId="77777777" w:rsidR="00FB3AEB" w:rsidRPr="00950E2A" w:rsidRDefault="00FB3AEB" w:rsidP="00FB3AEB">
    <w:pPr>
      <w:pStyle w:val="Stopka"/>
      <w:ind w:left="-426"/>
      <w:jc w:val="center"/>
    </w:pPr>
    <w:r w:rsidRPr="008D7978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082F4C" wp14:editId="7D0B595D">
              <wp:simplePos x="0" y="0"/>
              <wp:positionH relativeFrom="page">
                <wp:align>center</wp:align>
              </wp:positionH>
              <wp:positionV relativeFrom="paragraph">
                <wp:posOffset>457200</wp:posOffset>
              </wp:positionV>
              <wp:extent cx="6544945" cy="307777"/>
              <wp:effectExtent l="0" t="0" r="0" b="0"/>
              <wp:wrapNone/>
              <wp:docPr id="5" name="pole tekstowe 4">
                <a:extLst xmlns:a="http://schemas.openxmlformats.org/drawingml/2006/main">
                  <a:ext uri="{FF2B5EF4-FFF2-40B4-BE49-F238E27FC236}">
                    <a16:creationId xmlns:a16="http://schemas.microsoft.com/office/drawing/2014/main" id="{21ADA1E4-8ECD-A9B2-ACC0-0649078A35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4945" cy="30777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F53D9C" w14:textId="77777777" w:rsidR="00FB3AEB" w:rsidRDefault="00FB3AEB" w:rsidP="00FB3AEB">
                          <w:pPr>
                            <w:jc w:val="center"/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82F4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36pt;width:515.35pt;height:24.25pt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" filled="f" stroked="f">
              <v:textbox style="mso-fit-shape-to-text:t">
                <w:txbxContent>
                  <w:p w14:paraId="18F53D9C" w14:textId="77777777" w:rsidR="00FB3AEB" w:rsidRDefault="00FB3AEB" w:rsidP="00FB3AEB">
                    <w:pPr>
                      <w:jc w:val="center"/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</w:pPr>
                    <w:r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D7978">
      <w:rPr>
        <w:noProof/>
        <w:lang w:val="pl-PL" w:eastAsia="pl-PL"/>
      </w:rPr>
      <w:drawing>
        <wp:inline distT="0" distB="0" distL="0" distR="0" wp14:anchorId="37702E0F" wp14:editId="65A3D73B">
          <wp:extent cx="5940425" cy="442595"/>
          <wp:effectExtent l="0" t="0" r="3175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F6319BA-B8B0-5272-F9E4-06B6B37C6F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F6319BA-B8B0-5272-F9E4-06B6B37C6F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7ECCA9" w14:textId="77777777" w:rsidR="00FB3AEB" w:rsidRDefault="00FB3AEB" w:rsidP="00FB3AEB">
    <w:pPr>
      <w:pStyle w:val="Stopka"/>
      <w:jc w:val="center"/>
      <w:rPr>
        <w:rFonts w:ascii="Arial" w:hAnsi="Arial" w:cs="Arial"/>
        <w:sz w:val="16"/>
        <w:szCs w:val="16"/>
      </w:rPr>
    </w:pPr>
  </w:p>
  <w:p w14:paraId="54E35614" w14:textId="77777777" w:rsidR="00FF4FFE" w:rsidRDefault="00FF4FFE">
    <w:pPr>
      <w:pStyle w:val="Stopka"/>
      <w:rPr>
        <w:rFonts w:ascii="Calibri" w:hAnsi="Calibri" w:cs="Calibri"/>
        <w:lang w:val="pl-PL"/>
      </w:rPr>
    </w:pPr>
  </w:p>
  <w:p w14:paraId="07A0F616" w14:textId="77777777" w:rsidR="0097462C" w:rsidRPr="00F720C8" w:rsidRDefault="0097462C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29249" w14:textId="77777777" w:rsidR="001D7D70" w:rsidRDefault="001D7D70">
      <w:r>
        <w:separator/>
      </w:r>
    </w:p>
  </w:footnote>
  <w:footnote w:type="continuationSeparator" w:id="0">
    <w:p w14:paraId="6E36FF9C" w14:textId="77777777" w:rsidR="001D7D70" w:rsidRDefault="001D7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3C39" w14:textId="77777777" w:rsidR="00FB3AEB" w:rsidRDefault="00243498" w:rsidP="00FB3AEB">
    <w:pPr>
      <w:pStyle w:val="Nagwek"/>
      <w:ind w:left="284" w:hanging="1417"/>
    </w:pPr>
    <w:r>
      <w:rPr>
        <w:noProof/>
        <w:lang w:val="ru-RU"/>
      </w:rPr>
      <w:pict w14:anchorId="46EB49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papier_pro_kpt-01" style="position:absolute;left:0;text-align:left;margin-left:-15.45pt;margin-top:-72.7pt;width:215.4pt;height:61.05pt;z-index:-251646976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  <w:r w:rsidR="00FB3AEB">
      <w:rPr>
        <w:noProof/>
      </w:rPr>
      <w:t xml:space="preserve"> </w:t>
    </w:r>
  </w:p>
  <w:p w14:paraId="2BC33D6F" w14:textId="77777777" w:rsidR="00FB3AEB" w:rsidRDefault="00FB3AEB" w:rsidP="00FB3AEB">
    <w:pPr>
      <w:pStyle w:val="Nagwek"/>
    </w:pPr>
    <w:r>
      <w:rPr>
        <w:noProof/>
      </w:rPr>
      <w:t xml:space="preserve">     </w:t>
    </w:r>
  </w:p>
  <w:p w14:paraId="7C18A649" w14:textId="77777777" w:rsidR="00FB3AEB" w:rsidRDefault="00FB3AEB" w:rsidP="00FB3AEB">
    <w:pPr>
      <w:pStyle w:val="Nagwek"/>
    </w:pPr>
  </w:p>
  <w:p w14:paraId="58B02BFD" w14:textId="77777777" w:rsidR="00FB3AEB" w:rsidRPr="00CC5802" w:rsidRDefault="00FB3AEB" w:rsidP="00FB3AEB">
    <w:pPr>
      <w:pStyle w:val="Nagwek"/>
    </w:pPr>
  </w:p>
  <w:p w14:paraId="79947148" w14:textId="77777777" w:rsidR="00FB3AEB" w:rsidRPr="00FB3AEB" w:rsidRDefault="00FB3AEB" w:rsidP="00FB3AEB">
    <w:pPr>
      <w:pStyle w:val="Nagwek"/>
    </w:pPr>
  </w:p>
  <w:p w14:paraId="332533E7" w14:textId="56217B12" w:rsidR="00FA6062" w:rsidRPr="00FB3AEB" w:rsidRDefault="00FA6062" w:rsidP="00FB3A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8CF4" w14:textId="77777777" w:rsidR="00FB3AEB" w:rsidRDefault="00243498" w:rsidP="00FB3AEB">
    <w:pPr>
      <w:pStyle w:val="Nagwek"/>
      <w:ind w:left="284" w:hanging="1417"/>
    </w:pPr>
    <w:r>
      <w:rPr>
        <w:noProof/>
        <w:lang w:val="ru-RU"/>
      </w:rPr>
      <w:pict w14:anchorId="2266AF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692109" o:spid="_x0000_s1025" type="#_x0000_t75" alt="papier_pro_kpt-01" style="position:absolute;left:0;text-align:left;margin-left:-15.45pt;margin-top:-72.7pt;width:215.4pt;height:61.05pt;z-index:-251653120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  <w:r w:rsidR="00FB3AEB">
      <w:rPr>
        <w:noProof/>
      </w:rPr>
      <w:t xml:space="preserve"> </w:t>
    </w:r>
  </w:p>
  <w:p w14:paraId="576841D5" w14:textId="77777777" w:rsidR="00FB3AEB" w:rsidRDefault="00FB3AEB" w:rsidP="00FB3AEB">
    <w:pPr>
      <w:pStyle w:val="Nagwek"/>
    </w:pPr>
    <w:r>
      <w:rPr>
        <w:noProof/>
      </w:rPr>
      <w:t xml:space="preserve">     </w:t>
    </w:r>
  </w:p>
  <w:p w14:paraId="55B2765F" w14:textId="77777777" w:rsidR="00FB3AEB" w:rsidRDefault="00FB3AEB" w:rsidP="00FB3AEB">
    <w:pPr>
      <w:pStyle w:val="Nagwek"/>
    </w:pPr>
  </w:p>
  <w:p w14:paraId="3A740D3A" w14:textId="77777777" w:rsidR="00FB3AEB" w:rsidRPr="00CC5802" w:rsidRDefault="00FB3AEB" w:rsidP="00FB3AEB">
    <w:pPr>
      <w:pStyle w:val="Nagwek"/>
    </w:pPr>
  </w:p>
  <w:p w14:paraId="3365C5DF" w14:textId="441CDD68" w:rsidR="00127B5D" w:rsidRPr="00FB3AEB" w:rsidRDefault="00127B5D" w:rsidP="00FB3A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2039114855">
    <w:abstractNumId w:val="14"/>
  </w:num>
  <w:num w:numId="2" w16cid:durableId="1426342188">
    <w:abstractNumId w:val="10"/>
  </w:num>
  <w:num w:numId="3" w16cid:durableId="894660562">
    <w:abstractNumId w:val="17"/>
  </w:num>
  <w:num w:numId="4" w16cid:durableId="674304983">
    <w:abstractNumId w:val="18"/>
  </w:num>
  <w:num w:numId="5" w16cid:durableId="729768771">
    <w:abstractNumId w:val="11"/>
  </w:num>
  <w:num w:numId="6" w16cid:durableId="1122844646">
    <w:abstractNumId w:val="12"/>
  </w:num>
  <w:num w:numId="7" w16cid:durableId="1255431891">
    <w:abstractNumId w:val="13"/>
  </w:num>
  <w:num w:numId="8" w16cid:durableId="1323268249">
    <w:abstractNumId w:val="16"/>
  </w:num>
  <w:num w:numId="9" w16cid:durableId="40148505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12B"/>
    <w:rsid w:val="0000347E"/>
    <w:rsid w:val="00005154"/>
    <w:rsid w:val="00005603"/>
    <w:rsid w:val="000065EB"/>
    <w:rsid w:val="000066DD"/>
    <w:rsid w:val="00006898"/>
    <w:rsid w:val="00006D71"/>
    <w:rsid w:val="00007E0C"/>
    <w:rsid w:val="00012004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5C8"/>
    <w:rsid w:val="00041617"/>
    <w:rsid w:val="00041E3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715"/>
    <w:rsid w:val="000B0B94"/>
    <w:rsid w:val="000B0FF6"/>
    <w:rsid w:val="000B275C"/>
    <w:rsid w:val="000B2EE7"/>
    <w:rsid w:val="000B37AC"/>
    <w:rsid w:val="000B59DA"/>
    <w:rsid w:val="000C0237"/>
    <w:rsid w:val="000C152C"/>
    <w:rsid w:val="000C1FE3"/>
    <w:rsid w:val="000C3646"/>
    <w:rsid w:val="000C5FAE"/>
    <w:rsid w:val="000C6826"/>
    <w:rsid w:val="000C6E74"/>
    <w:rsid w:val="000C6E88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3B6A"/>
    <w:rsid w:val="001054D9"/>
    <w:rsid w:val="00107FB9"/>
    <w:rsid w:val="00111ECF"/>
    <w:rsid w:val="00114AAA"/>
    <w:rsid w:val="00114EE9"/>
    <w:rsid w:val="0011507F"/>
    <w:rsid w:val="001201D6"/>
    <w:rsid w:val="001218E1"/>
    <w:rsid w:val="00121E99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330"/>
    <w:rsid w:val="0014185A"/>
    <w:rsid w:val="0014290E"/>
    <w:rsid w:val="00143610"/>
    <w:rsid w:val="0014366A"/>
    <w:rsid w:val="00143B62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3138"/>
    <w:rsid w:val="0017416A"/>
    <w:rsid w:val="00174344"/>
    <w:rsid w:val="00176E50"/>
    <w:rsid w:val="001816EE"/>
    <w:rsid w:val="00183D35"/>
    <w:rsid w:val="001866AD"/>
    <w:rsid w:val="00187823"/>
    <w:rsid w:val="00191FF7"/>
    <w:rsid w:val="00192C7B"/>
    <w:rsid w:val="00194CF3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C7E49"/>
    <w:rsid w:val="001D6CF9"/>
    <w:rsid w:val="001D79A1"/>
    <w:rsid w:val="001D7D70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315B"/>
    <w:rsid w:val="00204600"/>
    <w:rsid w:val="00205194"/>
    <w:rsid w:val="00210DCE"/>
    <w:rsid w:val="00211D44"/>
    <w:rsid w:val="0021284A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40E3"/>
    <w:rsid w:val="00236234"/>
    <w:rsid w:val="00240772"/>
    <w:rsid w:val="00241840"/>
    <w:rsid w:val="00241C6C"/>
    <w:rsid w:val="00243498"/>
    <w:rsid w:val="002447F6"/>
    <w:rsid w:val="00244BB6"/>
    <w:rsid w:val="00246434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2FBE"/>
    <w:rsid w:val="003059C3"/>
    <w:rsid w:val="003062AC"/>
    <w:rsid w:val="00310A34"/>
    <w:rsid w:val="00311575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47858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893"/>
    <w:rsid w:val="003743D2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6B42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0642"/>
    <w:rsid w:val="00422FC5"/>
    <w:rsid w:val="00423457"/>
    <w:rsid w:val="004245B7"/>
    <w:rsid w:val="0042629C"/>
    <w:rsid w:val="00427A12"/>
    <w:rsid w:val="00431AC7"/>
    <w:rsid w:val="00436078"/>
    <w:rsid w:val="00436F25"/>
    <w:rsid w:val="004409ED"/>
    <w:rsid w:val="004420E4"/>
    <w:rsid w:val="0044299C"/>
    <w:rsid w:val="0044374E"/>
    <w:rsid w:val="0044434A"/>
    <w:rsid w:val="00445639"/>
    <w:rsid w:val="0044653D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23FE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1AB5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2B9A"/>
    <w:rsid w:val="004C4725"/>
    <w:rsid w:val="004C52C0"/>
    <w:rsid w:val="004C6EE4"/>
    <w:rsid w:val="004D1405"/>
    <w:rsid w:val="004D4CCE"/>
    <w:rsid w:val="004D63E9"/>
    <w:rsid w:val="004E179B"/>
    <w:rsid w:val="004E3410"/>
    <w:rsid w:val="004E4827"/>
    <w:rsid w:val="004E484D"/>
    <w:rsid w:val="004E5DD6"/>
    <w:rsid w:val="004E6D1D"/>
    <w:rsid w:val="004E6DF2"/>
    <w:rsid w:val="004E7F7A"/>
    <w:rsid w:val="004F1DB6"/>
    <w:rsid w:val="004F31B5"/>
    <w:rsid w:val="004F4549"/>
    <w:rsid w:val="004F4AC8"/>
    <w:rsid w:val="004F73BB"/>
    <w:rsid w:val="00500D3B"/>
    <w:rsid w:val="005038D7"/>
    <w:rsid w:val="00506BA7"/>
    <w:rsid w:val="00506F83"/>
    <w:rsid w:val="00510327"/>
    <w:rsid w:val="00511D6F"/>
    <w:rsid w:val="00512290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5EB9"/>
    <w:rsid w:val="00586183"/>
    <w:rsid w:val="00586F80"/>
    <w:rsid w:val="00590EC3"/>
    <w:rsid w:val="005916C5"/>
    <w:rsid w:val="005921A0"/>
    <w:rsid w:val="00592FE4"/>
    <w:rsid w:val="00593ACF"/>
    <w:rsid w:val="005956AA"/>
    <w:rsid w:val="0059590C"/>
    <w:rsid w:val="00595F14"/>
    <w:rsid w:val="00596A06"/>
    <w:rsid w:val="00596C55"/>
    <w:rsid w:val="005A1915"/>
    <w:rsid w:val="005A2D0E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3968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340D"/>
    <w:rsid w:val="0060403A"/>
    <w:rsid w:val="006042A2"/>
    <w:rsid w:val="00606915"/>
    <w:rsid w:val="006071DE"/>
    <w:rsid w:val="00607529"/>
    <w:rsid w:val="00607534"/>
    <w:rsid w:val="00607E94"/>
    <w:rsid w:val="00610DAB"/>
    <w:rsid w:val="00612A2E"/>
    <w:rsid w:val="00612F9F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3BA1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1BF6"/>
    <w:rsid w:val="006A3208"/>
    <w:rsid w:val="006A78D2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5226"/>
    <w:rsid w:val="006E04F8"/>
    <w:rsid w:val="006E259A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2D1"/>
    <w:rsid w:val="007003FF"/>
    <w:rsid w:val="00702B45"/>
    <w:rsid w:val="00703B58"/>
    <w:rsid w:val="00703CB8"/>
    <w:rsid w:val="0070555D"/>
    <w:rsid w:val="00706AFC"/>
    <w:rsid w:val="00706ED2"/>
    <w:rsid w:val="007105BD"/>
    <w:rsid w:val="00711915"/>
    <w:rsid w:val="00711A5E"/>
    <w:rsid w:val="007125C8"/>
    <w:rsid w:val="007165C0"/>
    <w:rsid w:val="00720FCE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3B3D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4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6089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98F"/>
    <w:rsid w:val="00826C7F"/>
    <w:rsid w:val="00832CA3"/>
    <w:rsid w:val="008344A7"/>
    <w:rsid w:val="008375EC"/>
    <w:rsid w:val="008406C1"/>
    <w:rsid w:val="008409B8"/>
    <w:rsid w:val="00840E8D"/>
    <w:rsid w:val="008454AD"/>
    <w:rsid w:val="00845544"/>
    <w:rsid w:val="00845A7B"/>
    <w:rsid w:val="00851265"/>
    <w:rsid w:val="008513C9"/>
    <w:rsid w:val="00851F42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2C0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16C"/>
    <w:rsid w:val="008D1ABD"/>
    <w:rsid w:val="008D38B4"/>
    <w:rsid w:val="008D5AC9"/>
    <w:rsid w:val="008D5EBB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6B3"/>
    <w:rsid w:val="00917F68"/>
    <w:rsid w:val="0092033A"/>
    <w:rsid w:val="0092052A"/>
    <w:rsid w:val="009207CE"/>
    <w:rsid w:val="009218A5"/>
    <w:rsid w:val="00921AA6"/>
    <w:rsid w:val="00921B5B"/>
    <w:rsid w:val="00922357"/>
    <w:rsid w:val="00922F4B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462C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B4E9E"/>
    <w:rsid w:val="009C0A20"/>
    <w:rsid w:val="009C142F"/>
    <w:rsid w:val="009C390D"/>
    <w:rsid w:val="009C5089"/>
    <w:rsid w:val="009C58F9"/>
    <w:rsid w:val="009C6657"/>
    <w:rsid w:val="009C7250"/>
    <w:rsid w:val="009C7EB8"/>
    <w:rsid w:val="009D0427"/>
    <w:rsid w:val="009D0A67"/>
    <w:rsid w:val="009D4B64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660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25E"/>
    <w:rsid w:val="00AE1DEB"/>
    <w:rsid w:val="00AE25F5"/>
    <w:rsid w:val="00AE267D"/>
    <w:rsid w:val="00AE3179"/>
    <w:rsid w:val="00AE5948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2989"/>
    <w:rsid w:val="00B45139"/>
    <w:rsid w:val="00B4584B"/>
    <w:rsid w:val="00B45E56"/>
    <w:rsid w:val="00B47146"/>
    <w:rsid w:val="00B51C14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52E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276"/>
    <w:rsid w:val="00BE38A8"/>
    <w:rsid w:val="00BE51EC"/>
    <w:rsid w:val="00BE7AE1"/>
    <w:rsid w:val="00BF023B"/>
    <w:rsid w:val="00BF0427"/>
    <w:rsid w:val="00BF15F1"/>
    <w:rsid w:val="00BF1BAE"/>
    <w:rsid w:val="00BF3244"/>
    <w:rsid w:val="00BF353D"/>
    <w:rsid w:val="00BF69FF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3452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266C"/>
    <w:rsid w:val="00C92982"/>
    <w:rsid w:val="00C97C1D"/>
    <w:rsid w:val="00CA152F"/>
    <w:rsid w:val="00CA23A0"/>
    <w:rsid w:val="00CA4619"/>
    <w:rsid w:val="00CB0684"/>
    <w:rsid w:val="00CB1C76"/>
    <w:rsid w:val="00CB49E0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64C5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50E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30D"/>
    <w:rsid w:val="00DB4875"/>
    <w:rsid w:val="00DB6B37"/>
    <w:rsid w:val="00DB7F36"/>
    <w:rsid w:val="00DC067B"/>
    <w:rsid w:val="00DC08B6"/>
    <w:rsid w:val="00DC1F74"/>
    <w:rsid w:val="00DC2739"/>
    <w:rsid w:val="00DC3754"/>
    <w:rsid w:val="00DC6FCE"/>
    <w:rsid w:val="00DD0167"/>
    <w:rsid w:val="00DD0E2B"/>
    <w:rsid w:val="00DD2EAB"/>
    <w:rsid w:val="00DD3005"/>
    <w:rsid w:val="00DD3AAC"/>
    <w:rsid w:val="00DD5113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522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C6973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97D46"/>
    <w:rsid w:val="00FA12D9"/>
    <w:rsid w:val="00FA1C7E"/>
    <w:rsid w:val="00FA49A1"/>
    <w:rsid w:val="00FA6062"/>
    <w:rsid w:val="00FB074D"/>
    <w:rsid w:val="00FB1331"/>
    <w:rsid w:val="00FB2E1F"/>
    <w:rsid w:val="00FB3AEB"/>
    <w:rsid w:val="00FB75A2"/>
    <w:rsid w:val="00FC51CC"/>
    <w:rsid w:val="00FC6A5D"/>
    <w:rsid w:val="00FD0F46"/>
    <w:rsid w:val="00FD1674"/>
    <w:rsid w:val="00FD24DC"/>
    <w:rsid w:val="00FD2552"/>
    <w:rsid w:val="00FD27EC"/>
    <w:rsid w:val="00FD5C77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6047518-DC0F-4A6D-B1B9-A489B623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qFormat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2.xml><?xml version="1.0" encoding="utf-8"?>
<ds:datastoreItem xmlns:ds="http://schemas.openxmlformats.org/officeDocument/2006/customXml" ds:itemID="{C2D7DD23-F1BF-40F5-B172-3982464C6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F13BB-122F-4398-A7C4-6EF43600AE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155</cp:revision>
  <cp:lastPrinted>2020-12-21T07:11:00Z</cp:lastPrinted>
  <dcterms:created xsi:type="dcterms:W3CDTF">2022-04-28T11:52:00Z</dcterms:created>
  <dcterms:modified xsi:type="dcterms:W3CDTF">2025-07-23T06:34:00Z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