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00998" w14:textId="77777777" w:rsidR="00791875" w:rsidRPr="00E13FA6" w:rsidRDefault="009D515A" w:rsidP="005B659A">
      <w:pPr>
        <w:jc w:val="right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ab/>
      </w:r>
      <w:r w:rsidRPr="00E13FA6">
        <w:rPr>
          <w:rFonts w:ascii="Calibri" w:hAnsi="Calibri" w:cs="Calibri"/>
          <w:sz w:val="20"/>
          <w:szCs w:val="20"/>
        </w:rPr>
        <w:tab/>
      </w:r>
      <w:r w:rsidRPr="00E13FA6">
        <w:rPr>
          <w:rFonts w:ascii="Calibri" w:hAnsi="Calibri" w:cs="Calibri"/>
          <w:sz w:val="20"/>
          <w:szCs w:val="20"/>
        </w:rPr>
        <w:tab/>
      </w:r>
      <w:r w:rsidR="0090420C" w:rsidRPr="00E13FA6">
        <w:rPr>
          <w:rFonts w:ascii="Calibri" w:hAnsi="Calibri" w:cs="Calibri"/>
          <w:sz w:val="20"/>
          <w:szCs w:val="20"/>
        </w:rPr>
        <w:t xml:space="preserve">                 </w:t>
      </w:r>
      <w:r w:rsidR="00E23EF5" w:rsidRPr="00E13FA6">
        <w:rPr>
          <w:rFonts w:ascii="Calibri" w:hAnsi="Calibri" w:cs="Calibri"/>
          <w:sz w:val="20"/>
          <w:szCs w:val="20"/>
        </w:rPr>
        <w:t xml:space="preserve">                              </w:t>
      </w:r>
      <w:r w:rsidR="005B659A" w:rsidRPr="00E13FA6">
        <w:rPr>
          <w:rFonts w:ascii="Calibri" w:hAnsi="Calibri" w:cs="Calibri"/>
          <w:sz w:val="20"/>
          <w:szCs w:val="20"/>
        </w:rPr>
        <w:tab/>
      </w:r>
      <w:r w:rsidR="005B659A" w:rsidRPr="00E13FA6">
        <w:rPr>
          <w:rFonts w:ascii="Calibri" w:hAnsi="Calibri" w:cs="Calibri"/>
          <w:sz w:val="20"/>
          <w:szCs w:val="20"/>
        </w:rPr>
        <w:tab/>
      </w:r>
      <w:r w:rsidR="005B659A" w:rsidRPr="00E13FA6">
        <w:rPr>
          <w:rFonts w:ascii="Calibri" w:hAnsi="Calibri" w:cs="Calibri"/>
          <w:sz w:val="20"/>
          <w:szCs w:val="20"/>
        </w:rPr>
        <w:tab/>
      </w:r>
      <w:r w:rsidR="005B659A" w:rsidRPr="00E13FA6">
        <w:rPr>
          <w:rFonts w:ascii="Calibri" w:hAnsi="Calibri" w:cs="Calibri"/>
          <w:sz w:val="20"/>
          <w:szCs w:val="20"/>
        </w:rPr>
        <w:tab/>
      </w:r>
    </w:p>
    <w:p w14:paraId="179D76B8" w14:textId="77777777" w:rsidR="00791875" w:rsidRPr="00E13FA6" w:rsidRDefault="00791875" w:rsidP="005B659A">
      <w:pPr>
        <w:jc w:val="right"/>
        <w:rPr>
          <w:rFonts w:ascii="Calibri" w:hAnsi="Calibri" w:cs="Calibri"/>
          <w:sz w:val="20"/>
          <w:szCs w:val="20"/>
        </w:rPr>
      </w:pPr>
    </w:p>
    <w:p w14:paraId="3B2C1906" w14:textId="27ACBAC4" w:rsidR="00DA509A" w:rsidRDefault="00D37E9A" w:rsidP="00E13FA6">
      <w:pPr>
        <w:jc w:val="right"/>
        <w:rPr>
          <w:rFonts w:ascii="Calibri" w:hAnsi="Calibri" w:cs="Calibri"/>
          <w:b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Z</w:t>
      </w:r>
      <w:r w:rsidR="00983423" w:rsidRPr="00E13FA6">
        <w:rPr>
          <w:rFonts w:ascii="Calibri" w:hAnsi="Calibri" w:cs="Calibri"/>
          <w:sz w:val="20"/>
          <w:szCs w:val="20"/>
        </w:rPr>
        <w:t>ałącznik</w:t>
      </w:r>
      <w:r w:rsidR="009D515A" w:rsidRPr="00E13FA6">
        <w:rPr>
          <w:rFonts w:ascii="Calibri" w:hAnsi="Calibri" w:cs="Calibri"/>
          <w:sz w:val="20"/>
          <w:szCs w:val="20"/>
        </w:rPr>
        <w:t xml:space="preserve"> nr </w:t>
      </w:r>
      <w:r w:rsidR="00983423" w:rsidRPr="00E13FA6">
        <w:rPr>
          <w:rFonts w:ascii="Calibri" w:hAnsi="Calibri" w:cs="Calibri"/>
          <w:sz w:val="20"/>
          <w:szCs w:val="20"/>
        </w:rPr>
        <w:t xml:space="preserve"> </w:t>
      </w:r>
      <w:r w:rsidR="0009755C" w:rsidRPr="00E13FA6">
        <w:rPr>
          <w:rFonts w:ascii="Calibri" w:hAnsi="Calibri" w:cs="Calibri"/>
          <w:sz w:val="20"/>
          <w:szCs w:val="20"/>
        </w:rPr>
        <w:t>1</w:t>
      </w:r>
      <w:r w:rsidR="00BA3F0E" w:rsidRPr="00E13FA6">
        <w:rPr>
          <w:rFonts w:ascii="Calibri" w:hAnsi="Calibri" w:cs="Calibri"/>
          <w:sz w:val="20"/>
          <w:szCs w:val="20"/>
        </w:rPr>
        <w:t xml:space="preserve"> do S</w:t>
      </w:r>
      <w:r w:rsidR="00D62E51" w:rsidRPr="00E13FA6">
        <w:rPr>
          <w:rFonts w:ascii="Calibri" w:hAnsi="Calibri" w:cs="Calibri"/>
          <w:sz w:val="20"/>
          <w:szCs w:val="20"/>
        </w:rPr>
        <w:t>WZ</w:t>
      </w:r>
    </w:p>
    <w:p w14:paraId="2DF6ABC0" w14:textId="7AB37364" w:rsidR="00E13FA6" w:rsidRPr="00E13FA6" w:rsidRDefault="00E13FA6" w:rsidP="00E13FA6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Nr referencyjny: </w:t>
      </w:r>
      <w:r w:rsidR="00BB7937" w:rsidRPr="00BB7937">
        <w:rPr>
          <w:rFonts w:ascii="Calibri" w:hAnsi="Calibri" w:cs="Calibri"/>
          <w:b/>
          <w:sz w:val="20"/>
          <w:szCs w:val="20"/>
        </w:rPr>
        <w:t>KPT-DPR.270.4.01.2025</w:t>
      </w:r>
    </w:p>
    <w:p w14:paraId="0F13B1A7" w14:textId="77777777" w:rsidR="00E13FA6" w:rsidRDefault="00F2478F" w:rsidP="00F2478F">
      <w:pPr>
        <w:tabs>
          <w:tab w:val="left" w:pos="4440"/>
          <w:tab w:val="right" w:pos="9070"/>
        </w:tabs>
        <w:ind w:left="4248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ab/>
      </w:r>
      <w:r w:rsidRPr="00E13FA6">
        <w:rPr>
          <w:rFonts w:ascii="Calibri" w:hAnsi="Calibri" w:cs="Calibri"/>
          <w:sz w:val="20"/>
          <w:szCs w:val="20"/>
        </w:rPr>
        <w:tab/>
      </w:r>
    </w:p>
    <w:p w14:paraId="25C8E102" w14:textId="43E13DE2" w:rsidR="00DA509A" w:rsidRPr="00E13FA6" w:rsidRDefault="00F30C2A" w:rsidP="00E13FA6">
      <w:pPr>
        <w:tabs>
          <w:tab w:val="left" w:pos="4440"/>
          <w:tab w:val="right" w:pos="9070"/>
        </w:tabs>
        <w:ind w:left="4248"/>
        <w:jc w:val="right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………………  dn</w:t>
      </w:r>
      <w:r w:rsidR="00D07111" w:rsidRPr="00E13FA6">
        <w:rPr>
          <w:rFonts w:ascii="Calibri" w:hAnsi="Calibri" w:cs="Calibri"/>
          <w:sz w:val="20"/>
          <w:szCs w:val="20"/>
        </w:rPr>
        <w:t xml:space="preserve">. </w:t>
      </w:r>
      <w:r w:rsidR="00DA509A" w:rsidRPr="00E13FA6">
        <w:rPr>
          <w:rFonts w:ascii="Calibri" w:hAnsi="Calibri" w:cs="Calibri"/>
          <w:sz w:val="20"/>
          <w:szCs w:val="20"/>
        </w:rPr>
        <w:t>…………………………</w:t>
      </w:r>
      <w:r w:rsidR="005671C1" w:rsidRPr="00E13FA6">
        <w:rPr>
          <w:rFonts w:ascii="Calibri" w:hAnsi="Calibri" w:cs="Calibri"/>
          <w:sz w:val="20"/>
          <w:szCs w:val="20"/>
        </w:rPr>
        <w:t>202</w:t>
      </w:r>
      <w:r w:rsidR="00696BAE">
        <w:rPr>
          <w:rFonts w:ascii="Calibri" w:hAnsi="Calibri" w:cs="Calibri"/>
          <w:sz w:val="20"/>
          <w:szCs w:val="20"/>
        </w:rPr>
        <w:t>5</w:t>
      </w:r>
      <w:r w:rsidR="00D80BA5" w:rsidRPr="00E13FA6">
        <w:rPr>
          <w:rFonts w:ascii="Calibri" w:hAnsi="Calibri" w:cs="Calibri"/>
          <w:sz w:val="20"/>
          <w:szCs w:val="20"/>
        </w:rPr>
        <w:t>r.</w:t>
      </w:r>
    </w:p>
    <w:p w14:paraId="266CDDCC" w14:textId="77777777" w:rsidR="00DA509A" w:rsidRPr="00E13FA6" w:rsidRDefault="00DA509A" w:rsidP="00DA509A">
      <w:pPr>
        <w:jc w:val="right"/>
        <w:rPr>
          <w:rFonts w:ascii="Calibri" w:hAnsi="Calibri" w:cs="Calibri"/>
          <w:sz w:val="20"/>
          <w:szCs w:val="20"/>
        </w:rPr>
      </w:pPr>
    </w:p>
    <w:p w14:paraId="3985AD4E" w14:textId="77777777" w:rsidR="00DA509A" w:rsidRPr="00E13FA6" w:rsidRDefault="00DA509A" w:rsidP="00DA509A">
      <w:pPr>
        <w:jc w:val="right"/>
        <w:rPr>
          <w:rFonts w:ascii="Calibri" w:hAnsi="Calibri" w:cs="Calibri"/>
          <w:sz w:val="20"/>
          <w:szCs w:val="20"/>
        </w:rPr>
      </w:pPr>
    </w:p>
    <w:p w14:paraId="37315932" w14:textId="77777777" w:rsidR="00DF3355" w:rsidRPr="00E13FA6" w:rsidRDefault="00DA509A" w:rsidP="00DF3355">
      <w:pPr>
        <w:tabs>
          <w:tab w:val="left" w:pos="6360"/>
        </w:tabs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................................................</w:t>
      </w:r>
      <w:r w:rsidR="002F68AE" w:rsidRPr="00E13FA6">
        <w:rPr>
          <w:rFonts w:ascii="Calibri" w:hAnsi="Calibri" w:cs="Calibri"/>
          <w:sz w:val="20"/>
          <w:szCs w:val="20"/>
        </w:rPr>
        <w:tab/>
      </w:r>
    </w:p>
    <w:p w14:paraId="2308A7AB" w14:textId="5F396054" w:rsidR="00DA509A" w:rsidRPr="00E13FA6" w:rsidRDefault="00235B00" w:rsidP="00DF3355">
      <w:pPr>
        <w:tabs>
          <w:tab w:val="left" w:pos="6360"/>
        </w:tabs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(Nazwa i adres W</w:t>
      </w:r>
      <w:r w:rsidR="006C262E" w:rsidRPr="00E13FA6">
        <w:rPr>
          <w:rFonts w:ascii="Calibri" w:hAnsi="Calibri" w:cs="Calibri"/>
          <w:sz w:val="20"/>
          <w:szCs w:val="20"/>
        </w:rPr>
        <w:t xml:space="preserve">ykonawcy)  </w:t>
      </w:r>
    </w:p>
    <w:p w14:paraId="1E14FE73" w14:textId="77777777" w:rsidR="00DA509A" w:rsidRPr="00E13FA6" w:rsidRDefault="00983423" w:rsidP="00DA509A">
      <w:pPr>
        <w:pStyle w:val="Nagwek1"/>
        <w:jc w:val="center"/>
        <w:rPr>
          <w:rFonts w:ascii="Calibri" w:hAnsi="Calibri" w:cs="Calibri"/>
          <w:iCs/>
          <w:color w:val="auto"/>
          <w:sz w:val="20"/>
          <w:szCs w:val="20"/>
          <w:lang w:val="pl-PL"/>
        </w:rPr>
      </w:pPr>
      <w:r w:rsidRPr="00E13FA6">
        <w:rPr>
          <w:rFonts w:ascii="Calibri" w:hAnsi="Calibri" w:cs="Calibri"/>
          <w:iCs/>
          <w:color w:val="auto"/>
          <w:sz w:val="20"/>
          <w:szCs w:val="20"/>
          <w:lang w:val="pl-PL"/>
        </w:rPr>
        <w:t>O</w:t>
      </w:r>
      <w:r w:rsidR="00DA509A" w:rsidRPr="00E13FA6">
        <w:rPr>
          <w:rFonts w:ascii="Calibri" w:hAnsi="Calibri" w:cs="Calibri"/>
          <w:iCs/>
          <w:color w:val="auto"/>
          <w:sz w:val="20"/>
          <w:szCs w:val="20"/>
        </w:rPr>
        <w:t xml:space="preserve"> F E R T A  C E N O W A</w:t>
      </w:r>
      <w:r w:rsidR="00893955" w:rsidRPr="00E13FA6">
        <w:rPr>
          <w:rFonts w:ascii="Calibri" w:hAnsi="Calibri" w:cs="Calibri"/>
          <w:iCs/>
          <w:color w:val="auto"/>
          <w:sz w:val="20"/>
          <w:szCs w:val="20"/>
          <w:lang w:val="pl-PL"/>
        </w:rPr>
        <w:t xml:space="preserve"> </w:t>
      </w:r>
    </w:p>
    <w:p w14:paraId="26724584" w14:textId="77777777" w:rsidR="00DA509A" w:rsidRPr="00E13FA6" w:rsidRDefault="00DA509A" w:rsidP="00BD1B85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E13FA6">
        <w:rPr>
          <w:rFonts w:ascii="Calibri" w:hAnsi="Calibri" w:cs="Calibri"/>
          <w:b w:val="0"/>
          <w:bCs w:val="0"/>
          <w:sz w:val="20"/>
          <w:szCs w:val="20"/>
        </w:rPr>
        <w:t xml:space="preserve">Nawiązując do zaproszenia złożenia oferty </w:t>
      </w:r>
      <w:r w:rsidR="00017D2A" w:rsidRPr="00E13FA6">
        <w:rPr>
          <w:rFonts w:ascii="Calibri" w:hAnsi="Calibri" w:cs="Calibri"/>
          <w:b w:val="0"/>
          <w:bCs w:val="0"/>
          <w:sz w:val="20"/>
          <w:szCs w:val="20"/>
          <w:lang w:val="pl-PL"/>
        </w:rPr>
        <w:t>na realizację zamówienia publicznego</w:t>
      </w:r>
      <w:r w:rsidRPr="00E13FA6">
        <w:rPr>
          <w:rFonts w:ascii="Calibri" w:hAnsi="Calibri" w:cs="Calibri"/>
          <w:b w:val="0"/>
          <w:sz w:val="20"/>
          <w:szCs w:val="20"/>
        </w:rPr>
        <w:t xml:space="preserve"> </w:t>
      </w:r>
      <w:r w:rsidRPr="00E13FA6">
        <w:rPr>
          <w:rFonts w:ascii="Calibri" w:hAnsi="Calibri" w:cs="Calibri"/>
          <w:b w:val="0"/>
          <w:bCs w:val="0"/>
          <w:sz w:val="20"/>
          <w:szCs w:val="20"/>
        </w:rPr>
        <w:t>na:</w:t>
      </w:r>
    </w:p>
    <w:p w14:paraId="08E1943A" w14:textId="77777777" w:rsidR="00FA40F8" w:rsidRPr="00E13FA6" w:rsidRDefault="00FA40F8" w:rsidP="00D82BB9">
      <w:pPr>
        <w:shd w:val="clear" w:color="auto" w:fill="D9E2F3"/>
        <w:spacing w:line="276" w:lineRule="auto"/>
        <w:jc w:val="center"/>
        <w:rPr>
          <w:rFonts w:ascii="Calibri" w:hAnsi="Calibri" w:cs="Calibri"/>
          <w:sz w:val="20"/>
          <w:szCs w:val="20"/>
        </w:rPr>
      </w:pPr>
      <w:bookmarkStart w:id="0" w:name="_Hlk40342004"/>
    </w:p>
    <w:bookmarkEnd w:id="0"/>
    <w:p w14:paraId="0C4609E0" w14:textId="1C69172F" w:rsidR="00ED3865" w:rsidRPr="00E13FA6" w:rsidRDefault="001E64A8" w:rsidP="00D82BB9">
      <w:pPr>
        <w:shd w:val="clear" w:color="auto" w:fill="D9E2F3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1E64A8">
        <w:rPr>
          <w:rFonts w:ascii="Calibri" w:eastAsia="Calibri" w:hAnsi="Calibri" w:cs="Calibri"/>
          <w:b/>
          <w:color w:val="000000"/>
          <w:sz w:val="20"/>
          <w:szCs w:val="20"/>
        </w:rPr>
        <w:t>Organizacja i przeprowadzenie studiów podyplomowych w ramach projektu pn. „Wzmocnienie potencjału KPT”</w:t>
      </w:r>
    </w:p>
    <w:p w14:paraId="75F57ED5" w14:textId="77777777" w:rsidR="00016153" w:rsidRPr="00E13FA6" w:rsidRDefault="00016153" w:rsidP="00016153">
      <w:pPr>
        <w:pStyle w:val="Bezodstpw"/>
        <w:ind w:firstLine="567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 xml:space="preserve">zgodnie z wymaganiami określonymi w specyfikacji warunków zamówienia dla tego </w:t>
      </w:r>
      <w:r w:rsidR="00F933EC" w:rsidRPr="00E13FA6">
        <w:rPr>
          <w:rFonts w:ascii="Calibri" w:hAnsi="Calibri" w:cs="Calibri"/>
          <w:sz w:val="20"/>
          <w:szCs w:val="20"/>
        </w:rPr>
        <w:t xml:space="preserve">postępowania </w:t>
      </w:r>
      <w:r w:rsidRPr="00E13FA6">
        <w:rPr>
          <w:rFonts w:ascii="Calibri" w:hAnsi="Calibri" w:cs="Calibri"/>
          <w:sz w:val="20"/>
          <w:szCs w:val="20"/>
        </w:rPr>
        <w:t xml:space="preserve"> składamy niniejszą ofertę:</w:t>
      </w:r>
    </w:p>
    <w:p w14:paraId="660FB4E0" w14:textId="77777777" w:rsidR="00251BC7" w:rsidRPr="00E13FA6" w:rsidRDefault="00251BC7" w:rsidP="00E132F5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E132F5" w:rsidRPr="00E13FA6" w14:paraId="788709FC" w14:textId="77777777" w:rsidTr="00400C25">
        <w:trPr>
          <w:trHeight w:val="340"/>
        </w:trPr>
        <w:tc>
          <w:tcPr>
            <w:tcW w:w="8789" w:type="dxa"/>
          </w:tcPr>
          <w:p w14:paraId="039AED30" w14:textId="77777777" w:rsidR="00E23985" w:rsidRPr="000B0A22" w:rsidRDefault="00E132F5" w:rsidP="00D94501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0A22">
              <w:rPr>
                <w:rFonts w:ascii="Calibri" w:hAnsi="Calibri" w:cs="Calibri"/>
                <w:sz w:val="20"/>
                <w:szCs w:val="20"/>
              </w:rPr>
              <w:t>Za wykonanie przedmiotu zamówienia oferujemy cenę w kwocie łącznej brutto:</w:t>
            </w:r>
          </w:p>
          <w:p w14:paraId="698A0EEB" w14:textId="77777777" w:rsidR="00251BC7" w:rsidRPr="000B0A22" w:rsidRDefault="00251BC7" w:rsidP="00F61023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06B4E52" w14:textId="5A8BE3B3" w:rsidR="002B6A64" w:rsidRPr="000B0A22" w:rsidRDefault="00AA0CDF" w:rsidP="00696BA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0B0A22"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  <w:t>Część</w:t>
            </w:r>
            <w:r w:rsidR="00581989" w:rsidRPr="000B0A22"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  <w:t xml:space="preserve"> </w:t>
            </w:r>
            <w:r w:rsidR="00926E9E" w:rsidRPr="000B0A22"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  <w:t xml:space="preserve">nr </w:t>
            </w:r>
            <w:r w:rsidR="00581989" w:rsidRPr="000B0A22"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  <w:t>1</w:t>
            </w:r>
            <w:r w:rsidR="00696BAE"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  <w:t xml:space="preserve"> </w:t>
            </w:r>
            <w:r w:rsidR="00696BAE" w:rsidRPr="00696BAE"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  <w:t>– studia podyplomowe: Lider Innowacji</w:t>
            </w:r>
          </w:p>
          <w:p w14:paraId="5FA890C8" w14:textId="77777777" w:rsidR="00B2584C" w:rsidRPr="000B0A22" w:rsidRDefault="00B2584C" w:rsidP="00696BAE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5204B980" w14:textId="0DFD28C5" w:rsidR="00251BC7" w:rsidRPr="000B0A22" w:rsidRDefault="00E132F5" w:rsidP="00696BAE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0A22">
              <w:rPr>
                <w:rFonts w:ascii="Calibri" w:hAnsi="Calibri" w:cs="Calibri"/>
                <w:b/>
                <w:sz w:val="20"/>
                <w:szCs w:val="20"/>
              </w:rPr>
              <w:t>.....................</w:t>
            </w:r>
            <w:r w:rsidR="00272C0F" w:rsidRPr="000B0A22">
              <w:rPr>
                <w:rFonts w:ascii="Calibri" w:hAnsi="Calibri" w:cs="Calibri"/>
                <w:b/>
                <w:sz w:val="20"/>
                <w:szCs w:val="20"/>
              </w:rPr>
              <w:t>.............</w:t>
            </w:r>
            <w:r w:rsidRPr="000B0A22">
              <w:rPr>
                <w:rFonts w:ascii="Calibri" w:hAnsi="Calibri" w:cs="Calibri"/>
                <w:b/>
                <w:sz w:val="20"/>
                <w:szCs w:val="20"/>
              </w:rPr>
              <w:t>................... złotych</w:t>
            </w:r>
            <w:r w:rsidR="0013435D" w:rsidRPr="000B0A2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B0A22">
              <w:rPr>
                <w:rFonts w:ascii="Calibri" w:hAnsi="Calibri" w:cs="Calibri"/>
                <w:sz w:val="20"/>
                <w:szCs w:val="20"/>
              </w:rPr>
              <w:t>w tym podatek VAT</w:t>
            </w:r>
          </w:p>
          <w:p w14:paraId="7EE8D3C3" w14:textId="77777777" w:rsidR="001D3F79" w:rsidRPr="000B0A22" w:rsidRDefault="001D3F79" w:rsidP="00696BAE">
            <w:pPr>
              <w:spacing w:line="360" w:lineRule="auto"/>
              <w:ind w:left="426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B1FB350" w14:textId="7C2AB057" w:rsidR="001D3F79" w:rsidRDefault="001D3F79" w:rsidP="00696BA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0B0A22"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  <w:t xml:space="preserve">Część </w:t>
            </w:r>
            <w:r w:rsidR="00926E9E" w:rsidRPr="000B0A22"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  <w:t xml:space="preserve">nr </w:t>
            </w:r>
            <w:r w:rsidRPr="000B0A22"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  <w:t>2</w:t>
            </w:r>
            <w:r w:rsidR="00696BAE"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  <w:t xml:space="preserve"> </w:t>
            </w:r>
            <w:r w:rsidR="00696BAE" w:rsidRPr="00696BAE"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  <w:t>studia podyplomowe: MBA – Innowacje i Analiza Danych</w:t>
            </w:r>
          </w:p>
          <w:p w14:paraId="04A53EAC" w14:textId="77777777" w:rsidR="002F46AB" w:rsidRPr="000B0A22" w:rsidRDefault="002F46AB" w:rsidP="00696BA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  <w:lang w:eastAsia="en-US"/>
              </w:rPr>
            </w:pPr>
          </w:p>
          <w:p w14:paraId="01126EF8" w14:textId="77777777" w:rsidR="001D3F79" w:rsidRDefault="001D3F79" w:rsidP="00696BAE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0A22">
              <w:rPr>
                <w:rFonts w:ascii="Calibri" w:hAnsi="Calibri" w:cs="Calibri"/>
                <w:b/>
                <w:sz w:val="20"/>
                <w:szCs w:val="20"/>
              </w:rPr>
              <w:t>...................................................... złotych</w:t>
            </w:r>
            <w:r w:rsidRPr="000B0A22">
              <w:rPr>
                <w:rFonts w:ascii="Calibri" w:hAnsi="Calibri" w:cs="Calibri"/>
                <w:sz w:val="20"/>
                <w:szCs w:val="20"/>
              </w:rPr>
              <w:t xml:space="preserve"> w tym podatek VAT</w:t>
            </w:r>
          </w:p>
          <w:p w14:paraId="2DD67A71" w14:textId="65CF67B3" w:rsidR="00D106E0" w:rsidRPr="007B7159" w:rsidRDefault="00696BAE" w:rsidP="00696BAE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2"/>
                <w:u w:val="single"/>
              </w:rPr>
            </w:pPr>
            <w:r w:rsidRPr="007B7159">
              <w:rPr>
                <w:rFonts w:ascii="Calibri" w:hAnsi="Calibri" w:cs="Calibri"/>
                <w:b/>
                <w:bCs/>
                <w:sz w:val="20"/>
                <w:szCs w:val="22"/>
                <w:u w:val="single"/>
              </w:rPr>
              <w:t>Część nr 3 – studia podyplomowe: Sztuczna inteligencja w biznesie i sektorze publicznym</w:t>
            </w:r>
          </w:p>
          <w:p w14:paraId="16040244" w14:textId="77777777" w:rsidR="002F46AB" w:rsidRPr="00696BAE" w:rsidRDefault="002F46AB" w:rsidP="00696BAE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14:paraId="15AA44E0" w14:textId="77777777" w:rsidR="00696BAE" w:rsidRDefault="00696BAE" w:rsidP="00696BAE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0A22">
              <w:rPr>
                <w:rFonts w:ascii="Calibri" w:hAnsi="Calibri" w:cs="Calibri"/>
                <w:b/>
                <w:sz w:val="20"/>
                <w:szCs w:val="20"/>
              </w:rPr>
              <w:t>...................................................... złotych</w:t>
            </w:r>
            <w:r w:rsidRPr="000B0A22">
              <w:rPr>
                <w:rFonts w:ascii="Calibri" w:hAnsi="Calibri" w:cs="Calibri"/>
                <w:sz w:val="20"/>
                <w:szCs w:val="20"/>
              </w:rPr>
              <w:t xml:space="preserve"> w tym podatek VAT</w:t>
            </w:r>
          </w:p>
          <w:p w14:paraId="4F786C84" w14:textId="14B88309" w:rsidR="00696BAE" w:rsidRDefault="00696BAE" w:rsidP="00696BAE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696BA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Część nr 4 – studia podyplomowe: MBA AI &amp; Digital Transformation</w:t>
            </w:r>
          </w:p>
          <w:p w14:paraId="142FA425" w14:textId="77777777" w:rsidR="002F46AB" w:rsidRPr="00696BAE" w:rsidRDefault="002F46AB" w:rsidP="00696BAE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  <w:p w14:paraId="4BA5A9CD" w14:textId="77777777" w:rsidR="00696BAE" w:rsidRDefault="00696BAE" w:rsidP="00696BAE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0A22">
              <w:rPr>
                <w:rFonts w:ascii="Calibri" w:hAnsi="Calibri" w:cs="Calibri"/>
                <w:b/>
                <w:sz w:val="20"/>
                <w:szCs w:val="20"/>
              </w:rPr>
              <w:t>...................................................... złotych</w:t>
            </w:r>
            <w:r w:rsidRPr="000B0A22">
              <w:rPr>
                <w:rFonts w:ascii="Calibri" w:hAnsi="Calibri" w:cs="Calibri"/>
                <w:sz w:val="20"/>
                <w:szCs w:val="20"/>
              </w:rPr>
              <w:t xml:space="preserve"> w tym podatek VAT</w:t>
            </w:r>
          </w:p>
          <w:p w14:paraId="1B8A9D4D" w14:textId="364B2D83" w:rsidR="00696BAE" w:rsidRDefault="00696BAE" w:rsidP="00696BAE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696BA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Część nr 5 – studia podyplomowe: Nowoczesna komunikacja marketingowa</w:t>
            </w:r>
          </w:p>
          <w:p w14:paraId="09FE7656" w14:textId="77777777" w:rsidR="002F46AB" w:rsidRPr="00696BAE" w:rsidRDefault="002F46AB" w:rsidP="00696BAE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  <w:p w14:paraId="24B87B74" w14:textId="77777777" w:rsidR="00696BAE" w:rsidRDefault="00696BAE" w:rsidP="00696BAE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0A22">
              <w:rPr>
                <w:rFonts w:ascii="Calibri" w:hAnsi="Calibri" w:cs="Calibri"/>
                <w:b/>
                <w:sz w:val="20"/>
                <w:szCs w:val="20"/>
              </w:rPr>
              <w:t>...................................................... złotych</w:t>
            </w:r>
            <w:r w:rsidRPr="000B0A22">
              <w:rPr>
                <w:rFonts w:ascii="Calibri" w:hAnsi="Calibri" w:cs="Calibri"/>
                <w:sz w:val="20"/>
                <w:szCs w:val="20"/>
              </w:rPr>
              <w:t xml:space="preserve"> w tym podatek VAT</w:t>
            </w:r>
          </w:p>
          <w:p w14:paraId="226876C7" w14:textId="59D1EA0B" w:rsidR="00696BAE" w:rsidRDefault="00696BAE" w:rsidP="00696BAE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696BA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lastRenderedPageBreak/>
              <w:t>Część nr 6 – studia podyplomowe: Praktyczne studia UX&amp;UI</w:t>
            </w:r>
          </w:p>
          <w:p w14:paraId="006F9634" w14:textId="77777777" w:rsidR="002F46AB" w:rsidRPr="00696BAE" w:rsidRDefault="002F46AB" w:rsidP="00696BAE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  <w:p w14:paraId="5048D7D0" w14:textId="77777777" w:rsidR="00696BAE" w:rsidRDefault="00696BAE" w:rsidP="00696BAE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0A22">
              <w:rPr>
                <w:rFonts w:ascii="Calibri" w:hAnsi="Calibri" w:cs="Calibri"/>
                <w:b/>
                <w:sz w:val="20"/>
                <w:szCs w:val="20"/>
              </w:rPr>
              <w:t>...................................................... złotych</w:t>
            </w:r>
            <w:r w:rsidRPr="000B0A22">
              <w:rPr>
                <w:rFonts w:ascii="Calibri" w:hAnsi="Calibri" w:cs="Calibri"/>
                <w:sz w:val="20"/>
                <w:szCs w:val="20"/>
              </w:rPr>
              <w:t xml:space="preserve"> w tym podatek VAT</w:t>
            </w:r>
          </w:p>
          <w:p w14:paraId="158C38E8" w14:textId="77777777" w:rsidR="007B7159" w:rsidRDefault="007B7159" w:rsidP="00696BAE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F6FD6CD" w14:textId="3E0A6846" w:rsidR="007B7159" w:rsidRDefault="007B7159" w:rsidP="007B7159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696BA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Część nr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 7</w:t>
            </w:r>
            <w:r w:rsidRPr="00696BAE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 – studia podyplomowe: </w:t>
            </w:r>
            <w:r w:rsidRPr="007B715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  <w:t>Transformacja cyfrowa biznesu</w:t>
            </w:r>
            <w:r w:rsidRPr="007B7159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B7159">
              <w:rPr>
                <w:rFonts w:cs="Calibri"/>
                <w:bCs/>
                <w:color w:val="000000"/>
                <w:sz w:val="20"/>
                <w:szCs w:val="20"/>
              </w:rPr>
              <w:t xml:space="preserve"> </w:t>
            </w:r>
          </w:p>
          <w:p w14:paraId="40904AFE" w14:textId="77777777" w:rsidR="007B7159" w:rsidRPr="00696BAE" w:rsidRDefault="007B7159" w:rsidP="007B7159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</w:p>
          <w:p w14:paraId="1EF001F0" w14:textId="7A99C7EA" w:rsidR="007B7159" w:rsidRPr="00E13FA6" w:rsidRDefault="007B7159" w:rsidP="007B7159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0A22">
              <w:rPr>
                <w:rFonts w:ascii="Calibri" w:hAnsi="Calibri" w:cs="Calibri"/>
                <w:b/>
                <w:sz w:val="20"/>
                <w:szCs w:val="20"/>
              </w:rPr>
              <w:t>...................................................... złotych</w:t>
            </w:r>
            <w:r w:rsidRPr="000B0A22">
              <w:rPr>
                <w:rFonts w:ascii="Calibri" w:hAnsi="Calibri" w:cs="Calibri"/>
                <w:sz w:val="20"/>
                <w:szCs w:val="20"/>
              </w:rPr>
              <w:t xml:space="preserve"> w tym podatek VAT</w:t>
            </w:r>
          </w:p>
        </w:tc>
      </w:tr>
    </w:tbl>
    <w:p w14:paraId="6F96F26B" w14:textId="77777777" w:rsidR="00016153" w:rsidRPr="00E13FA6" w:rsidRDefault="00016153" w:rsidP="00791875">
      <w:pPr>
        <w:pBdr>
          <w:top w:val="single" w:sz="4" w:space="0" w:color="auto" w:shadow="1"/>
          <w:left w:val="single" w:sz="4" w:space="6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  <w:sz w:val="20"/>
          <w:szCs w:val="20"/>
        </w:rPr>
      </w:pPr>
      <w:r w:rsidRPr="00E13FA6">
        <w:rPr>
          <w:rFonts w:ascii="Calibri" w:eastAsia="Arial Unicode MS" w:hAnsi="Calibri" w:cs="Calibri"/>
          <w:b/>
          <w:sz w:val="20"/>
          <w:szCs w:val="20"/>
        </w:rPr>
        <w:lastRenderedPageBreak/>
        <w:t>UWAGA!</w:t>
      </w:r>
    </w:p>
    <w:p w14:paraId="0CDEE60A" w14:textId="0E03E64D" w:rsidR="00016153" w:rsidRPr="00E13FA6" w:rsidRDefault="00016153" w:rsidP="008257CB">
      <w:pPr>
        <w:pBdr>
          <w:top w:val="single" w:sz="4" w:space="0" w:color="auto" w:shadow="1"/>
          <w:left w:val="single" w:sz="4" w:space="6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E13FA6">
        <w:rPr>
          <w:rFonts w:ascii="Calibri" w:eastAsia="Arial Unicode MS" w:hAnsi="Calibri" w:cs="Calibri"/>
          <w:b/>
          <w:sz w:val="20"/>
          <w:szCs w:val="20"/>
        </w:rPr>
        <w:t xml:space="preserve">W </w:t>
      </w:r>
      <w:r w:rsidR="001C77FD" w:rsidRPr="00E13FA6">
        <w:rPr>
          <w:rFonts w:ascii="Calibri" w:eastAsia="Arial Unicode MS" w:hAnsi="Calibri" w:cs="Calibri"/>
          <w:b/>
          <w:sz w:val="20"/>
          <w:szCs w:val="20"/>
        </w:rPr>
        <w:t>rozdziale</w:t>
      </w:r>
      <w:r w:rsidRPr="00E13FA6">
        <w:rPr>
          <w:rFonts w:ascii="Calibri" w:eastAsia="Arial Unicode MS" w:hAnsi="Calibri" w:cs="Calibri"/>
          <w:b/>
          <w:sz w:val="20"/>
          <w:szCs w:val="20"/>
        </w:rPr>
        <w:t xml:space="preserve"> </w:t>
      </w:r>
      <w:r w:rsidR="007C0340" w:rsidRPr="00E13FA6">
        <w:rPr>
          <w:rFonts w:ascii="Calibri" w:eastAsia="Arial Unicode MS" w:hAnsi="Calibri" w:cs="Calibri"/>
          <w:b/>
          <w:sz w:val="20"/>
          <w:szCs w:val="20"/>
        </w:rPr>
        <w:t>XV</w:t>
      </w:r>
      <w:r w:rsidRPr="00E13FA6">
        <w:rPr>
          <w:rFonts w:ascii="Calibri" w:eastAsia="Arial Unicode MS" w:hAnsi="Calibri" w:cs="Calibri"/>
          <w:b/>
          <w:sz w:val="20"/>
          <w:szCs w:val="20"/>
        </w:rPr>
        <w:t xml:space="preserve"> </w:t>
      </w:r>
      <w:r w:rsidR="001C77FD" w:rsidRPr="00E13FA6">
        <w:rPr>
          <w:rFonts w:ascii="Calibri" w:eastAsia="Arial Unicode MS" w:hAnsi="Calibri" w:cs="Calibri"/>
          <w:b/>
          <w:sz w:val="20"/>
          <w:szCs w:val="20"/>
        </w:rPr>
        <w:t xml:space="preserve">ust. </w:t>
      </w:r>
      <w:r w:rsidR="00272C0F" w:rsidRPr="00E13FA6">
        <w:rPr>
          <w:rFonts w:ascii="Calibri" w:eastAsia="Arial Unicode MS" w:hAnsi="Calibri" w:cs="Calibri"/>
          <w:b/>
          <w:sz w:val="20"/>
          <w:szCs w:val="20"/>
        </w:rPr>
        <w:t>6</w:t>
      </w:r>
      <w:r w:rsidR="00795E1E" w:rsidRPr="00E13FA6">
        <w:rPr>
          <w:rFonts w:ascii="Calibri" w:eastAsia="Arial Unicode MS" w:hAnsi="Calibri" w:cs="Calibri"/>
          <w:b/>
          <w:sz w:val="20"/>
          <w:szCs w:val="20"/>
        </w:rPr>
        <w:t xml:space="preserve"> </w:t>
      </w:r>
      <w:r w:rsidRPr="00E13FA6">
        <w:rPr>
          <w:rFonts w:ascii="Calibri" w:eastAsia="Arial Unicode MS" w:hAnsi="Calibri" w:cs="Calibri"/>
          <w:b/>
          <w:sz w:val="20"/>
          <w:szCs w:val="20"/>
        </w:rPr>
        <w:t xml:space="preserve">SWZ Zamawiający wymaga złożenia wraz z ofertą informacji o </w:t>
      </w:r>
      <w:r w:rsidRPr="00E13FA6">
        <w:rPr>
          <w:rFonts w:ascii="Calibri" w:hAnsi="Calibri" w:cs="Calibri"/>
          <w:b/>
          <w:sz w:val="20"/>
          <w:szCs w:val="20"/>
        </w:rPr>
        <w:t xml:space="preserve">powstaniu zamawiającego </w:t>
      </w:r>
      <w:r w:rsidRPr="00E13FA6">
        <w:rPr>
          <w:rFonts w:ascii="Calibri" w:hAnsi="Calibri"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5E2BC826" w14:textId="77777777" w:rsidR="00016153" w:rsidRPr="00E13FA6" w:rsidRDefault="00016153" w:rsidP="008257CB">
      <w:pPr>
        <w:pBdr>
          <w:top w:val="single" w:sz="4" w:space="0" w:color="auto" w:shadow="1"/>
          <w:left w:val="single" w:sz="4" w:space="6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E13FA6">
        <w:rPr>
          <w:rFonts w:ascii="Calibri" w:eastAsia="Arial Unicode MS" w:hAnsi="Calibri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50AA54B0" w14:textId="77777777" w:rsidR="00016153" w:rsidRPr="00E13FA6" w:rsidRDefault="00016153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="Calibri" w:hAnsi="Calibri" w:cs="Calibri"/>
          <w:sz w:val="20"/>
          <w:szCs w:val="20"/>
          <w:u w:val="single"/>
        </w:rPr>
      </w:pPr>
      <w:r w:rsidRPr="00E13FA6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317FB995" w14:textId="77777777" w:rsidR="00016153" w:rsidRPr="00E13FA6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0BFF5436" w14:textId="77777777" w:rsidR="00016153" w:rsidRPr="00E13FA6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  <w:lang w:val="de-DE"/>
        </w:rPr>
      </w:pPr>
      <w:r w:rsidRPr="00E13FA6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5D4E4F3E" w14:textId="77777777" w:rsidR="00016153" w:rsidRPr="00E13FA6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Numer telefonu:</w:t>
      </w:r>
      <w:r w:rsidRPr="00E13FA6">
        <w:rPr>
          <w:rFonts w:ascii="Calibri" w:hAnsi="Calibri" w:cs="Calibri"/>
          <w:sz w:val="20"/>
          <w:szCs w:val="20"/>
        </w:rPr>
        <w:tab/>
        <w:t>.…</w:t>
      </w:r>
      <w:r w:rsidR="00A01447" w:rsidRPr="00E13FA6">
        <w:rPr>
          <w:rFonts w:ascii="Calibri" w:hAnsi="Calibri" w:cs="Calibri"/>
          <w:sz w:val="20"/>
          <w:szCs w:val="20"/>
        </w:rPr>
        <w:t xml:space="preserve"> </w:t>
      </w:r>
      <w:r w:rsidRPr="00E13FA6">
        <w:rPr>
          <w:rFonts w:ascii="Calibri" w:hAnsi="Calibri" w:cs="Calibri"/>
          <w:sz w:val="20"/>
          <w:szCs w:val="20"/>
        </w:rPr>
        <w:t>/ ……………………</w:t>
      </w:r>
    </w:p>
    <w:p w14:paraId="2042DD22" w14:textId="77777777" w:rsidR="00016153" w:rsidRPr="00E13FA6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Numer faksu:</w:t>
      </w:r>
      <w:r w:rsidRPr="00E13FA6">
        <w:rPr>
          <w:rFonts w:ascii="Calibri" w:hAnsi="Calibri" w:cs="Calibri"/>
          <w:sz w:val="20"/>
          <w:szCs w:val="20"/>
        </w:rPr>
        <w:tab/>
        <w:t>.…/ ....................................</w:t>
      </w:r>
    </w:p>
    <w:p w14:paraId="402A3280" w14:textId="77777777" w:rsidR="00016153" w:rsidRPr="00E13FA6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Numer REGON:</w:t>
      </w:r>
      <w:r w:rsidRPr="00E13FA6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2DE0277A" w14:textId="77777777" w:rsidR="00016153" w:rsidRDefault="00016153" w:rsidP="00016153">
      <w:pPr>
        <w:tabs>
          <w:tab w:val="left" w:pos="426"/>
        </w:tabs>
        <w:spacing w:after="120"/>
        <w:ind w:left="567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Adres kontaktowy e</w:t>
      </w:r>
      <w:r w:rsidR="00F30C2A" w:rsidRPr="00E13FA6">
        <w:rPr>
          <w:rFonts w:ascii="Calibri" w:hAnsi="Calibri" w:cs="Calibri"/>
          <w:sz w:val="20"/>
          <w:szCs w:val="20"/>
        </w:rPr>
        <w:t>-</w:t>
      </w:r>
      <w:r w:rsidRPr="00E13FA6">
        <w:rPr>
          <w:rFonts w:ascii="Calibri" w:hAnsi="Calibri" w:cs="Calibri"/>
          <w:sz w:val="20"/>
          <w:szCs w:val="20"/>
        </w:rPr>
        <w:t>mail: ……………………………………………………………</w:t>
      </w:r>
    </w:p>
    <w:p w14:paraId="64AA559B" w14:textId="77777777" w:rsidR="000B0A22" w:rsidRPr="000B0A22" w:rsidRDefault="000B0A22" w:rsidP="000B0A22">
      <w:pPr>
        <w:tabs>
          <w:tab w:val="left" w:pos="426"/>
        </w:tabs>
        <w:spacing w:after="120"/>
        <w:ind w:left="567"/>
        <w:jc w:val="both"/>
        <w:rPr>
          <w:rFonts w:ascii="Calibri" w:hAnsi="Calibri" w:cs="Calibri"/>
          <w:sz w:val="20"/>
          <w:szCs w:val="20"/>
        </w:rPr>
      </w:pPr>
      <w:r w:rsidRPr="000B0A22">
        <w:rPr>
          <w:rFonts w:ascii="Calibri" w:hAnsi="Calibri" w:cs="Calibri"/>
          <w:sz w:val="20"/>
          <w:szCs w:val="20"/>
        </w:rPr>
        <w:t>Adres e-mail Gwaranta (banku, firmy ubezpieczeniowej, poręczyciela, funduszu gwarancyjnego itp.) do zwrotu wadium: ………………………………………………… (wypełnić w przypadku wnoszenia wadium w formie gwarancji)</w:t>
      </w:r>
    </w:p>
    <w:p w14:paraId="3A99C355" w14:textId="75A3003C" w:rsidR="002E23C2" w:rsidRPr="00E13FA6" w:rsidRDefault="000B0A22" w:rsidP="000B0A22">
      <w:pPr>
        <w:tabs>
          <w:tab w:val="left" w:pos="426"/>
        </w:tabs>
        <w:spacing w:after="120"/>
        <w:ind w:left="567"/>
        <w:jc w:val="both"/>
        <w:rPr>
          <w:rFonts w:ascii="Calibri" w:hAnsi="Calibri" w:cs="Calibri"/>
          <w:sz w:val="20"/>
          <w:szCs w:val="20"/>
        </w:rPr>
      </w:pPr>
      <w:r w:rsidRPr="000B0A22">
        <w:rPr>
          <w:rFonts w:ascii="Calibri" w:hAnsi="Calibri" w:cs="Calibri"/>
          <w:sz w:val="20"/>
          <w:szCs w:val="20"/>
        </w:rPr>
        <w:t>Nr rachunku bankowego na które należy dokonać zwrotu wadium wnoszonego w pieniądzu: ………………………………………………………………….............................................</w:t>
      </w:r>
    </w:p>
    <w:p w14:paraId="2C0D540A" w14:textId="77777777" w:rsidR="00016153" w:rsidRPr="00E13FA6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E13FA6">
        <w:rPr>
          <w:rFonts w:ascii="Calibri" w:hAnsi="Calibri" w:cs="Calibri"/>
          <w:sz w:val="20"/>
          <w:szCs w:val="20"/>
        </w:rPr>
        <w:t xml:space="preserve">będą zgodne z wzorem </w:t>
      </w:r>
      <w:r w:rsidR="00581989" w:rsidRPr="00E13FA6">
        <w:rPr>
          <w:rFonts w:ascii="Calibri" w:hAnsi="Calibri" w:cs="Calibri"/>
          <w:sz w:val="20"/>
          <w:szCs w:val="20"/>
        </w:rPr>
        <w:t>umowy będącym załącznikiem do S</w:t>
      </w:r>
      <w:r w:rsidRPr="00E13FA6">
        <w:rPr>
          <w:rFonts w:ascii="Calibri" w:hAnsi="Calibri" w:cs="Calibri"/>
          <w:sz w:val="20"/>
          <w:szCs w:val="20"/>
        </w:rPr>
        <w:t>WZ.</w:t>
      </w:r>
    </w:p>
    <w:p w14:paraId="165DC1E7" w14:textId="77777777" w:rsidR="00016153" w:rsidRPr="00E13FA6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Oświadczamy, że z</w:t>
      </w:r>
      <w:r w:rsidR="00581989" w:rsidRPr="00E13FA6">
        <w:rPr>
          <w:rFonts w:ascii="Calibri" w:hAnsi="Calibri" w:cs="Calibri"/>
          <w:sz w:val="20"/>
          <w:szCs w:val="20"/>
        </w:rPr>
        <w:t xml:space="preserve">apoznaliśmy się ze specyfikacją </w:t>
      </w:r>
      <w:r w:rsidRPr="00E13FA6">
        <w:rPr>
          <w:rFonts w:ascii="Calibri" w:hAnsi="Calibri" w:cs="Calibri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25E46C39" w14:textId="77777777" w:rsidR="009D15AA" w:rsidRPr="00E13FA6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47188E1D" w14:textId="77777777" w:rsidR="009D15AA" w:rsidRPr="00E13FA6" w:rsidRDefault="009D15AA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1410CC59" w14:textId="77777777" w:rsidR="00016153" w:rsidRPr="00E13FA6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>W przypadku uznania niniejszej oferty za ofertę najkorzystniejszą zobowiązujemy si</w:t>
      </w:r>
      <w:r w:rsidR="00573F11" w:rsidRPr="00E13FA6">
        <w:rPr>
          <w:rFonts w:ascii="Calibri" w:hAnsi="Calibri" w:cs="Calibri"/>
          <w:sz w:val="20"/>
          <w:szCs w:val="20"/>
        </w:rPr>
        <w:t xml:space="preserve">ę do zawarcia umowy w miejscu i </w:t>
      </w:r>
      <w:r w:rsidRPr="00E13FA6">
        <w:rPr>
          <w:rFonts w:ascii="Calibri" w:hAnsi="Calibri" w:cs="Calibri"/>
          <w:sz w:val="20"/>
          <w:szCs w:val="20"/>
        </w:rPr>
        <w:t>terminie wskazanym przez Zamawiającego, a przed zawarciem umowy wniesienia zabezpieczenia należytego wykonania umowy.</w:t>
      </w:r>
    </w:p>
    <w:p w14:paraId="637C35B1" w14:textId="77777777" w:rsidR="007D79A5" w:rsidRPr="00E13FA6" w:rsidRDefault="007D79A5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z w:val="20"/>
          <w:szCs w:val="20"/>
        </w:rPr>
        <w:t xml:space="preserve">Informuję, że </w:t>
      </w:r>
      <w:r w:rsidRPr="00E13FA6">
        <w:rPr>
          <w:rFonts w:ascii="Calibri" w:hAnsi="Calibri" w:cs="Calibri"/>
          <w:b/>
          <w:sz w:val="20"/>
          <w:szCs w:val="20"/>
        </w:rPr>
        <w:t xml:space="preserve">jestem </w:t>
      </w:r>
      <w:r w:rsidR="00981648" w:rsidRPr="00E13FA6">
        <w:rPr>
          <w:rFonts w:ascii="Calibri" w:hAnsi="Calibri" w:cs="Calibri"/>
          <w:b/>
          <w:sz w:val="20"/>
          <w:szCs w:val="20"/>
        </w:rPr>
        <w:t>mikro/</w:t>
      </w:r>
      <w:r w:rsidRPr="00E13FA6">
        <w:rPr>
          <w:rFonts w:ascii="Calibri" w:hAnsi="Calibri" w:cs="Calibri"/>
          <w:b/>
          <w:sz w:val="20"/>
          <w:szCs w:val="20"/>
        </w:rPr>
        <w:t>małym/średnim</w:t>
      </w:r>
      <w:r w:rsidR="00AE637E" w:rsidRPr="00E13FA6">
        <w:rPr>
          <w:rFonts w:ascii="Calibri" w:hAnsi="Calibri" w:cs="Calibri"/>
          <w:b/>
          <w:sz w:val="20"/>
          <w:szCs w:val="20"/>
        </w:rPr>
        <w:t>/dużym</w:t>
      </w:r>
      <w:r w:rsidRPr="00E13FA6">
        <w:rPr>
          <w:rFonts w:ascii="Calibri" w:hAnsi="Calibri" w:cs="Calibri"/>
          <w:b/>
          <w:sz w:val="20"/>
          <w:szCs w:val="20"/>
        </w:rPr>
        <w:t>*** przedsiębiorcą.</w:t>
      </w:r>
    </w:p>
    <w:p w14:paraId="2CF8C039" w14:textId="77777777" w:rsidR="00016153" w:rsidRPr="00E13FA6" w:rsidRDefault="00016153" w:rsidP="006B06CA">
      <w:pPr>
        <w:numPr>
          <w:ilvl w:val="0"/>
          <w:numId w:val="2"/>
        </w:numPr>
        <w:spacing w:after="12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E13FA6">
        <w:rPr>
          <w:rFonts w:ascii="Calibri" w:hAnsi="Calibri" w:cs="Calibri"/>
          <w:snapToGrid w:val="0"/>
          <w:sz w:val="20"/>
          <w:szCs w:val="20"/>
        </w:rPr>
        <w:lastRenderedPageBreak/>
        <w:t>Załącznikami do niniejszej oferty są:</w:t>
      </w:r>
    </w:p>
    <w:p w14:paraId="5DF31BA1" w14:textId="77777777" w:rsidR="00016153" w:rsidRPr="00E13FA6" w:rsidRDefault="00016153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 w:rsidRPr="00E13FA6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277CFEC" w14:textId="77777777" w:rsidR="00016153" w:rsidRPr="00E13FA6" w:rsidRDefault="00016153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 w:rsidRPr="00E13FA6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97061CE" w14:textId="77777777" w:rsidR="00F30C2A" w:rsidRPr="00E13FA6" w:rsidRDefault="00F30C2A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 w:rsidRPr="00E13FA6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7650A35" w14:textId="77777777" w:rsidR="00D37E9A" w:rsidRPr="00E13FA6" w:rsidRDefault="004A5CD8" w:rsidP="004A5CD8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0"/>
        </w:rPr>
      </w:pPr>
      <w:r w:rsidRPr="00E13FA6">
        <w:rPr>
          <w:rFonts w:ascii="Calibri" w:hAnsi="Calibri" w:cs="Calibri"/>
          <w:snapToGrid w:val="0"/>
          <w:sz w:val="20"/>
        </w:rPr>
        <w:t>………………………………………….</w:t>
      </w:r>
    </w:p>
    <w:p w14:paraId="0A455C16" w14:textId="77777777" w:rsidR="009D15AA" w:rsidRPr="00E13FA6" w:rsidRDefault="009D15AA" w:rsidP="009D15AA">
      <w:pPr>
        <w:pStyle w:val="Lista5"/>
        <w:spacing w:line="276" w:lineRule="auto"/>
        <w:ind w:left="284" w:hanging="284"/>
        <w:rPr>
          <w:rFonts w:ascii="Calibri" w:hAnsi="Calibri" w:cs="Calibri"/>
          <w:snapToGrid w:val="0"/>
          <w:sz w:val="16"/>
          <w:szCs w:val="16"/>
        </w:rPr>
      </w:pPr>
      <w:r w:rsidRPr="00E13FA6">
        <w:rPr>
          <w:rFonts w:ascii="Calibri" w:hAnsi="Calibri" w:cs="Calibri"/>
          <w:snapToGrid w:val="0"/>
          <w:sz w:val="16"/>
          <w:szCs w:val="16"/>
        </w:rPr>
        <w:t>* niepotrzebne skreślić</w:t>
      </w:r>
    </w:p>
    <w:p w14:paraId="21EA80C0" w14:textId="77777777" w:rsidR="009D15AA" w:rsidRPr="00E13FA6" w:rsidRDefault="009D15AA" w:rsidP="009D15AA">
      <w:pPr>
        <w:pStyle w:val="Lista5"/>
        <w:ind w:left="142" w:hanging="142"/>
        <w:jc w:val="both"/>
        <w:rPr>
          <w:rFonts w:ascii="Calibri" w:hAnsi="Calibri" w:cs="Calibri"/>
          <w:snapToGrid w:val="0"/>
          <w:sz w:val="16"/>
          <w:szCs w:val="16"/>
        </w:rPr>
      </w:pPr>
      <w:r w:rsidRPr="00E13FA6">
        <w:rPr>
          <w:rFonts w:ascii="Calibri" w:hAnsi="Calibri" w:cs="Calibri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C5A078A" w14:textId="77777777" w:rsidR="009D15AA" w:rsidRDefault="009D15AA" w:rsidP="009B0F75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E13FA6">
        <w:rPr>
          <w:rFonts w:ascii="Calibri" w:hAnsi="Calibri" w:cs="Calibri"/>
          <w:b/>
          <w:sz w:val="16"/>
          <w:szCs w:val="16"/>
          <w:vertAlign w:val="superscript"/>
        </w:rPr>
        <w:t>1)</w:t>
      </w:r>
      <w:r w:rsidRPr="00E13FA6">
        <w:rPr>
          <w:rFonts w:ascii="Calibri" w:hAnsi="Calibri" w:cs="Calibr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D69E1E7" w14:textId="77777777" w:rsidR="001E3880" w:rsidRDefault="001E3880" w:rsidP="009B0F75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b/>
          <w:sz w:val="16"/>
          <w:szCs w:val="16"/>
        </w:rPr>
      </w:pPr>
    </w:p>
    <w:p w14:paraId="60E7C85C" w14:textId="77777777" w:rsidR="001E3880" w:rsidRDefault="001E3880" w:rsidP="009B0F75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b/>
          <w:sz w:val="16"/>
          <w:szCs w:val="16"/>
        </w:rPr>
      </w:pPr>
    </w:p>
    <w:p w14:paraId="563248A5" w14:textId="77777777" w:rsidR="001E3880" w:rsidRDefault="001E3880" w:rsidP="009B0F75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b/>
          <w:sz w:val="16"/>
          <w:szCs w:val="16"/>
        </w:rPr>
      </w:pPr>
    </w:p>
    <w:p w14:paraId="530C1DE7" w14:textId="590F64AB" w:rsidR="001E3880" w:rsidRPr="001E3880" w:rsidRDefault="001E3880" w:rsidP="001E3880">
      <w:pPr>
        <w:pStyle w:val="Lista5"/>
        <w:spacing w:line="276" w:lineRule="auto"/>
        <w:ind w:left="142" w:hanging="142"/>
        <w:jc w:val="center"/>
        <w:rPr>
          <w:rFonts w:ascii="Calibri" w:hAnsi="Calibri" w:cs="Calibri"/>
          <w:sz w:val="18"/>
          <w:szCs w:val="18"/>
        </w:rPr>
      </w:pPr>
      <w:r w:rsidRPr="001E3880">
        <w:rPr>
          <w:rFonts w:ascii="Calibri" w:hAnsi="Calibri" w:cs="Calibri"/>
          <w:b/>
          <w:sz w:val="18"/>
          <w:szCs w:val="18"/>
          <w:highlight w:val="yellow"/>
        </w:rPr>
        <w:t xml:space="preserve">Dokument musi być </w:t>
      </w:r>
      <w:bookmarkStart w:id="1" w:name="_Hlk67762173"/>
      <w:r w:rsidRPr="001E3880">
        <w:rPr>
          <w:rFonts w:ascii="Calibri" w:hAnsi="Calibri" w:cs="Calibri"/>
          <w:b/>
          <w:sz w:val="18"/>
          <w:szCs w:val="18"/>
          <w:highlight w:val="yellow"/>
        </w:rPr>
        <w:t xml:space="preserve">podpisany </w:t>
      </w:r>
      <w:bookmarkStart w:id="2" w:name="_Hlk67762143"/>
      <w:r w:rsidRPr="001E3880">
        <w:rPr>
          <w:rFonts w:ascii="Calibri" w:hAnsi="Calibri" w:cs="Calibri"/>
          <w:b/>
          <w:sz w:val="18"/>
          <w:szCs w:val="18"/>
          <w:highlight w:val="yellow"/>
        </w:rPr>
        <w:t xml:space="preserve">kwalifikowanym podpisem elektronicznym lub podpisem zaufanym </w:t>
      </w:r>
      <w:r>
        <w:rPr>
          <w:rFonts w:ascii="Calibri" w:hAnsi="Calibri" w:cs="Calibri"/>
          <w:b/>
          <w:sz w:val="18"/>
          <w:szCs w:val="18"/>
          <w:highlight w:val="yellow"/>
        </w:rPr>
        <w:br/>
      </w:r>
      <w:r w:rsidRPr="001E3880">
        <w:rPr>
          <w:rFonts w:ascii="Calibri" w:hAnsi="Calibri" w:cs="Calibri"/>
          <w:b/>
          <w:sz w:val="18"/>
          <w:szCs w:val="18"/>
          <w:highlight w:val="yellow"/>
        </w:rPr>
        <w:t>lub podpisem osobistym</w:t>
      </w:r>
      <w:r w:rsidRPr="001E3880">
        <w:rPr>
          <w:rFonts w:ascii="Calibri" w:hAnsi="Calibri" w:cs="Calibri"/>
          <w:sz w:val="18"/>
          <w:szCs w:val="18"/>
          <w:highlight w:val="yellow"/>
        </w:rPr>
        <w:t>.</w:t>
      </w:r>
      <w:bookmarkEnd w:id="1"/>
      <w:bookmarkEnd w:id="2"/>
    </w:p>
    <w:sectPr w:rsidR="001E3880" w:rsidRPr="001E3880" w:rsidSect="00D106E0">
      <w:headerReference w:type="default" r:id="rId10"/>
      <w:footerReference w:type="even" r:id="rId11"/>
      <w:footerReference w:type="default" r:id="rId12"/>
      <w:pgSz w:w="11906" w:h="16838"/>
      <w:pgMar w:top="1418" w:right="1418" w:bottom="1276" w:left="1418" w:header="426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DC35F" w14:textId="77777777" w:rsidR="003F189C" w:rsidRDefault="003F189C">
      <w:r>
        <w:separator/>
      </w:r>
    </w:p>
  </w:endnote>
  <w:endnote w:type="continuationSeparator" w:id="0">
    <w:p w14:paraId="540A8693" w14:textId="77777777" w:rsidR="003F189C" w:rsidRDefault="003F1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03833" w14:textId="77777777" w:rsidR="00FA40F8" w:rsidRDefault="00FA40F8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B8F6AA" w14:textId="77777777" w:rsidR="00FA40F8" w:rsidRDefault="00FA40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6BB19" w14:textId="0405DB8A" w:rsidR="00696BAE" w:rsidRPr="00950E2A" w:rsidRDefault="001E64A8" w:rsidP="00696BAE">
    <w:pPr>
      <w:pStyle w:val="Stopka"/>
      <w:ind w:left="-426"/>
    </w:pPr>
    <w:r>
      <w:rPr>
        <w:noProof/>
      </w:rPr>
      <w:pict w14:anchorId="397B858B">
        <v:shapetype id="_x0000_t202" coordsize="21600,21600" o:spt="202" path="m,l,21600r21600,l21600,xe">
          <v:stroke joinstyle="miter"/>
          <v:path gradientshapeok="t" o:connecttype="rect"/>
        </v:shapetype>
        <v:shape id="pole tekstowe 4" o:spid="_x0000_s1034" type="#_x0000_t202" style="position:absolute;left:0;text-align:left;margin-left:0;margin-top:36pt;width:515.35pt;height:24.25pt;z-index:25166540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" filled="f" stroked="f">
          <v:textbox style="mso-fit-shape-to-text:t">
            <w:txbxContent>
              <w:p w14:paraId="497F541C" w14:textId="77777777" w:rsidR="00696BAE" w:rsidRPr="00696BAE" w:rsidRDefault="00696BAE" w:rsidP="00696BAE">
                <w:pPr>
                  <w:jc w:val="center"/>
                  <w:rPr>
                    <w:color w:val="000000"/>
                    <w:kern w:val="24"/>
                    <w:sz w:val="14"/>
                    <w:szCs w:val="14"/>
                  </w:rPr>
                </w:pPr>
                <w:r w:rsidRPr="00696BAE">
                  <w:rPr>
                    <w:color w:val="000000"/>
                    <w:kern w:val="24"/>
                    <w:sz w:val="14"/>
                    <w:szCs w:val="14"/>
                  </w:rPr>
                  <w:t>Voucher na działania mające na celu wzmocnienie potencjału KPT i profesjonalizację usług IOB poprzez wzmocnienie zasobów i kompetencji, współfinansowanego z Europejskiego Funduszu Rozwoju Regionalnego Fundusze Europejskie dla konkurencyjnej gospodarki” Fundusze Europejskie dla Świętokrzyskiego 2021-2027</w:t>
                </w:r>
              </w:p>
            </w:txbxContent>
          </v:textbox>
          <w10:wrap anchorx="page"/>
        </v:shape>
      </w:pict>
    </w:r>
    <w:r>
      <w:rPr>
        <w:noProof/>
      </w:rPr>
      <w:pict w14:anchorId="2D5EF9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style="width:467.25pt;height:34.5pt;visibility:visible;mso-wrap-style:square">
          <v:imagedata r:id="rId1" o:title=""/>
        </v:shape>
      </w:pict>
    </w:r>
  </w:p>
  <w:p w14:paraId="3AF49196" w14:textId="77777777" w:rsidR="00696BAE" w:rsidRDefault="00696BAE" w:rsidP="00696BAE">
    <w:pPr>
      <w:pStyle w:val="Stopka"/>
      <w:jc w:val="right"/>
      <w:rPr>
        <w:rFonts w:ascii="Arial" w:hAnsi="Arial" w:cs="Arial"/>
        <w:sz w:val="16"/>
        <w:szCs w:val="16"/>
      </w:rPr>
    </w:pPr>
  </w:p>
  <w:p w14:paraId="538209B9" w14:textId="77777777" w:rsidR="00696BAE" w:rsidRPr="007B17EA" w:rsidRDefault="00696BAE" w:rsidP="00696BAE">
    <w:pPr>
      <w:pStyle w:val="Stopka"/>
      <w:jc w:val="right"/>
      <w:rPr>
        <w:rFonts w:ascii="Arial" w:hAnsi="Arial" w:cs="Arial"/>
        <w:sz w:val="16"/>
        <w:szCs w:val="16"/>
      </w:rPr>
    </w:pPr>
  </w:p>
  <w:p w14:paraId="3AC4B69C" w14:textId="14B40E52" w:rsidR="00F61023" w:rsidRPr="006C43D1" w:rsidRDefault="00F61023" w:rsidP="006C43D1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932B4" w14:textId="77777777" w:rsidR="003F189C" w:rsidRDefault="003F189C">
      <w:r>
        <w:separator/>
      </w:r>
    </w:p>
  </w:footnote>
  <w:footnote w:type="continuationSeparator" w:id="0">
    <w:p w14:paraId="5DB85501" w14:textId="77777777" w:rsidR="003F189C" w:rsidRDefault="003F1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47B9A" w14:textId="77777777" w:rsidR="00696BAE" w:rsidRDefault="001E64A8" w:rsidP="00696BAE">
    <w:pPr>
      <w:pStyle w:val="Nagwek"/>
      <w:ind w:left="284" w:hanging="1417"/>
    </w:pPr>
    <w:r>
      <w:rPr>
        <w:noProof/>
        <w:lang w:val="ru-RU"/>
      </w:rPr>
      <w:pict w14:anchorId="0417BF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9692109" o:spid="_x0000_s1033" type="#_x0000_t75" alt="papier_pro_kpt-01" style="position:absolute;left:0;text-align:left;margin-left:-15.45pt;margin-top:-72.7pt;width:215.4pt;height:61.05pt;z-index:-251653120;mso-wrap-edited:f;mso-position-horizontal-relative:margin;mso-position-vertical-relative:margin" o:allowincell="f" strokecolor="blue">
          <v:imagedata r:id="rId1" o:title="papier_pro_kpt-01" croptop="1915f" cropbottom="58625f" cropleft="4839f" cropright="36980f"/>
          <w10:wrap anchorx="margin" anchory="margin"/>
        </v:shape>
      </w:pict>
    </w:r>
    <w:r w:rsidR="00696BAE">
      <w:rPr>
        <w:noProof/>
      </w:rPr>
      <w:t xml:space="preserve"> </w:t>
    </w:r>
  </w:p>
  <w:p w14:paraId="78A67BAA" w14:textId="77777777" w:rsidR="00696BAE" w:rsidRDefault="00696BAE" w:rsidP="00696BAE">
    <w:pPr>
      <w:pStyle w:val="Nagwek"/>
    </w:pPr>
    <w:r>
      <w:rPr>
        <w:noProof/>
      </w:rPr>
      <w:t xml:space="preserve">     </w:t>
    </w:r>
  </w:p>
  <w:p w14:paraId="25E315DB" w14:textId="77777777" w:rsidR="00696BAE" w:rsidRDefault="00696BAE" w:rsidP="00696BAE">
    <w:pPr>
      <w:pStyle w:val="Nagwek"/>
    </w:pPr>
  </w:p>
  <w:p w14:paraId="54244EE1" w14:textId="510F2749" w:rsidR="00B35023" w:rsidRPr="00696BAE" w:rsidRDefault="00B35023" w:rsidP="00696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D17FCC"/>
    <w:multiLevelType w:val="hybridMultilevel"/>
    <w:tmpl w:val="E0083246"/>
    <w:lvl w:ilvl="0" w:tplc="10DAF62A">
      <w:start w:val="1"/>
      <w:numFmt w:val="decimal"/>
      <w:lvlText w:val="%1)"/>
      <w:lvlJc w:val="left"/>
      <w:pPr>
        <w:ind w:left="1068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969A7"/>
    <w:multiLevelType w:val="hybridMultilevel"/>
    <w:tmpl w:val="A84E4F24"/>
    <w:lvl w:ilvl="0" w:tplc="A72CF0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F49397D"/>
    <w:multiLevelType w:val="hybridMultilevel"/>
    <w:tmpl w:val="6F40736C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4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5" w15:restartNumberingAfterBreak="0">
    <w:nsid w:val="48D00D44"/>
    <w:multiLevelType w:val="hybridMultilevel"/>
    <w:tmpl w:val="40C8C6F6"/>
    <w:lvl w:ilvl="0" w:tplc="BFD833B0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04C3F0C"/>
    <w:multiLevelType w:val="hybridMultilevel"/>
    <w:tmpl w:val="E0083246"/>
    <w:lvl w:ilvl="0" w:tplc="10DAF62A">
      <w:start w:val="1"/>
      <w:numFmt w:val="decimal"/>
      <w:lvlText w:val="%1)"/>
      <w:lvlJc w:val="left"/>
      <w:pPr>
        <w:ind w:left="1068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8" w15:restartNumberingAfterBreak="0">
    <w:nsid w:val="5EEB25C5"/>
    <w:multiLevelType w:val="hybridMultilevel"/>
    <w:tmpl w:val="6F40736C"/>
    <w:lvl w:ilvl="0" w:tplc="EB8282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5D74279"/>
    <w:multiLevelType w:val="hybridMultilevel"/>
    <w:tmpl w:val="7222FF6C"/>
    <w:lvl w:ilvl="0" w:tplc="D546566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CDB5428"/>
    <w:multiLevelType w:val="hybridMultilevel"/>
    <w:tmpl w:val="6BBC6A9C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41837424">
    <w:abstractNumId w:val="13"/>
  </w:num>
  <w:num w:numId="2" w16cid:durableId="866412533">
    <w:abstractNumId w:val="10"/>
  </w:num>
  <w:num w:numId="3" w16cid:durableId="294987971">
    <w:abstractNumId w:val="16"/>
  </w:num>
  <w:num w:numId="4" w16cid:durableId="339359085">
    <w:abstractNumId w:val="9"/>
  </w:num>
  <w:num w:numId="5" w16cid:durableId="446120582">
    <w:abstractNumId w:val="18"/>
  </w:num>
  <w:num w:numId="6" w16cid:durableId="1745835640">
    <w:abstractNumId w:val="11"/>
  </w:num>
  <w:num w:numId="7" w16cid:durableId="1237934460">
    <w:abstractNumId w:val="19"/>
  </w:num>
  <w:num w:numId="8" w16cid:durableId="2105370116">
    <w:abstractNumId w:val="15"/>
  </w:num>
  <w:num w:numId="9" w16cid:durableId="1950577226">
    <w:abstractNumId w:val="12"/>
  </w:num>
  <w:num w:numId="10" w16cid:durableId="276563296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41932"/>
    <w:rsid w:val="0000347E"/>
    <w:rsid w:val="00005154"/>
    <w:rsid w:val="00005ABC"/>
    <w:rsid w:val="000065EB"/>
    <w:rsid w:val="000066DD"/>
    <w:rsid w:val="00006898"/>
    <w:rsid w:val="00006D71"/>
    <w:rsid w:val="00016153"/>
    <w:rsid w:val="00017D2A"/>
    <w:rsid w:val="000231AC"/>
    <w:rsid w:val="000239D4"/>
    <w:rsid w:val="00023F47"/>
    <w:rsid w:val="00025659"/>
    <w:rsid w:val="00026E3B"/>
    <w:rsid w:val="00027CE9"/>
    <w:rsid w:val="000316D2"/>
    <w:rsid w:val="00031CAA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5E78"/>
    <w:rsid w:val="000675E7"/>
    <w:rsid w:val="00070743"/>
    <w:rsid w:val="000726CE"/>
    <w:rsid w:val="0007488E"/>
    <w:rsid w:val="00075847"/>
    <w:rsid w:val="00077373"/>
    <w:rsid w:val="00080D85"/>
    <w:rsid w:val="00080F05"/>
    <w:rsid w:val="00081C0B"/>
    <w:rsid w:val="00084151"/>
    <w:rsid w:val="000858B3"/>
    <w:rsid w:val="00090A82"/>
    <w:rsid w:val="000970DD"/>
    <w:rsid w:val="00097381"/>
    <w:rsid w:val="0009755C"/>
    <w:rsid w:val="0009761B"/>
    <w:rsid w:val="000A0528"/>
    <w:rsid w:val="000A14D0"/>
    <w:rsid w:val="000A1940"/>
    <w:rsid w:val="000A1981"/>
    <w:rsid w:val="000A27ED"/>
    <w:rsid w:val="000A3AB9"/>
    <w:rsid w:val="000A3BB7"/>
    <w:rsid w:val="000A660B"/>
    <w:rsid w:val="000B0A22"/>
    <w:rsid w:val="000B0B94"/>
    <w:rsid w:val="000B0FF6"/>
    <w:rsid w:val="000B2EE7"/>
    <w:rsid w:val="000B37AC"/>
    <w:rsid w:val="000C09CC"/>
    <w:rsid w:val="000C152C"/>
    <w:rsid w:val="000C1FE3"/>
    <w:rsid w:val="000C3646"/>
    <w:rsid w:val="000D40FD"/>
    <w:rsid w:val="000D5492"/>
    <w:rsid w:val="000D7762"/>
    <w:rsid w:val="000E05B9"/>
    <w:rsid w:val="000E05C1"/>
    <w:rsid w:val="000E18DD"/>
    <w:rsid w:val="000E4516"/>
    <w:rsid w:val="000E4E2A"/>
    <w:rsid w:val="000E5C6A"/>
    <w:rsid w:val="000E5DA7"/>
    <w:rsid w:val="000E7F53"/>
    <w:rsid w:val="0010294D"/>
    <w:rsid w:val="00102A85"/>
    <w:rsid w:val="00102C0C"/>
    <w:rsid w:val="00103155"/>
    <w:rsid w:val="00104CE0"/>
    <w:rsid w:val="001051A1"/>
    <w:rsid w:val="001054D9"/>
    <w:rsid w:val="00113C12"/>
    <w:rsid w:val="00114AAA"/>
    <w:rsid w:val="00114EE9"/>
    <w:rsid w:val="00115D22"/>
    <w:rsid w:val="001201D6"/>
    <w:rsid w:val="001218E1"/>
    <w:rsid w:val="00122276"/>
    <w:rsid w:val="00125658"/>
    <w:rsid w:val="00126E65"/>
    <w:rsid w:val="00127FF9"/>
    <w:rsid w:val="00131262"/>
    <w:rsid w:val="0013435D"/>
    <w:rsid w:val="00134417"/>
    <w:rsid w:val="00134702"/>
    <w:rsid w:val="00135307"/>
    <w:rsid w:val="001357B0"/>
    <w:rsid w:val="00135BB5"/>
    <w:rsid w:val="00136D09"/>
    <w:rsid w:val="00137870"/>
    <w:rsid w:val="001405D1"/>
    <w:rsid w:val="00140DF0"/>
    <w:rsid w:val="00142FDA"/>
    <w:rsid w:val="00143610"/>
    <w:rsid w:val="0014366A"/>
    <w:rsid w:val="00145F79"/>
    <w:rsid w:val="0014707D"/>
    <w:rsid w:val="001472D4"/>
    <w:rsid w:val="00154181"/>
    <w:rsid w:val="0015421B"/>
    <w:rsid w:val="001568FB"/>
    <w:rsid w:val="00157704"/>
    <w:rsid w:val="0016212F"/>
    <w:rsid w:val="001624B1"/>
    <w:rsid w:val="00162505"/>
    <w:rsid w:val="00162560"/>
    <w:rsid w:val="00164656"/>
    <w:rsid w:val="00164F38"/>
    <w:rsid w:val="00165D29"/>
    <w:rsid w:val="0016685B"/>
    <w:rsid w:val="001720B9"/>
    <w:rsid w:val="0017416A"/>
    <w:rsid w:val="00174344"/>
    <w:rsid w:val="001748DD"/>
    <w:rsid w:val="00176AEC"/>
    <w:rsid w:val="001816EE"/>
    <w:rsid w:val="00185CD0"/>
    <w:rsid w:val="001866AD"/>
    <w:rsid w:val="00187BF3"/>
    <w:rsid w:val="00187F03"/>
    <w:rsid w:val="0019173E"/>
    <w:rsid w:val="00191FF7"/>
    <w:rsid w:val="00192C7B"/>
    <w:rsid w:val="00194CF3"/>
    <w:rsid w:val="001961BC"/>
    <w:rsid w:val="00197122"/>
    <w:rsid w:val="0019796C"/>
    <w:rsid w:val="001979DB"/>
    <w:rsid w:val="001A1117"/>
    <w:rsid w:val="001A4511"/>
    <w:rsid w:val="001A4C70"/>
    <w:rsid w:val="001A5611"/>
    <w:rsid w:val="001A5B4C"/>
    <w:rsid w:val="001A5CD6"/>
    <w:rsid w:val="001B000A"/>
    <w:rsid w:val="001B3135"/>
    <w:rsid w:val="001B4BA1"/>
    <w:rsid w:val="001B65FF"/>
    <w:rsid w:val="001C12C8"/>
    <w:rsid w:val="001C256F"/>
    <w:rsid w:val="001C33AC"/>
    <w:rsid w:val="001C3C1E"/>
    <w:rsid w:val="001C4E52"/>
    <w:rsid w:val="001C67DA"/>
    <w:rsid w:val="001C77FD"/>
    <w:rsid w:val="001C7926"/>
    <w:rsid w:val="001C7C3F"/>
    <w:rsid w:val="001C7E78"/>
    <w:rsid w:val="001D2EDA"/>
    <w:rsid w:val="001D3F79"/>
    <w:rsid w:val="001D6CF9"/>
    <w:rsid w:val="001E314A"/>
    <w:rsid w:val="001E319E"/>
    <w:rsid w:val="001E3880"/>
    <w:rsid w:val="001E4565"/>
    <w:rsid w:val="001E64A8"/>
    <w:rsid w:val="001E6C02"/>
    <w:rsid w:val="001E6F19"/>
    <w:rsid w:val="001F1C7C"/>
    <w:rsid w:val="001F3802"/>
    <w:rsid w:val="001F4FD3"/>
    <w:rsid w:val="001F516F"/>
    <w:rsid w:val="001F5BFB"/>
    <w:rsid w:val="001F60E2"/>
    <w:rsid w:val="001F6BF7"/>
    <w:rsid w:val="001F6ECF"/>
    <w:rsid w:val="002013CA"/>
    <w:rsid w:val="00204600"/>
    <w:rsid w:val="00205194"/>
    <w:rsid w:val="002060F1"/>
    <w:rsid w:val="0021097F"/>
    <w:rsid w:val="00211D44"/>
    <w:rsid w:val="00213968"/>
    <w:rsid w:val="0022014E"/>
    <w:rsid w:val="002232E2"/>
    <w:rsid w:val="00223750"/>
    <w:rsid w:val="00224456"/>
    <w:rsid w:val="002248A3"/>
    <w:rsid w:val="00224C77"/>
    <w:rsid w:val="00225324"/>
    <w:rsid w:val="00226348"/>
    <w:rsid w:val="002265F4"/>
    <w:rsid w:val="00227E39"/>
    <w:rsid w:val="00233770"/>
    <w:rsid w:val="0023487A"/>
    <w:rsid w:val="00235B00"/>
    <w:rsid w:val="00241C6C"/>
    <w:rsid w:val="002447F6"/>
    <w:rsid w:val="00246A11"/>
    <w:rsid w:val="00251BC7"/>
    <w:rsid w:val="00252051"/>
    <w:rsid w:val="00255734"/>
    <w:rsid w:val="00256EDD"/>
    <w:rsid w:val="00257369"/>
    <w:rsid w:val="00261B89"/>
    <w:rsid w:val="0026381B"/>
    <w:rsid w:val="0026568F"/>
    <w:rsid w:val="0026697F"/>
    <w:rsid w:val="0026706B"/>
    <w:rsid w:val="002678AB"/>
    <w:rsid w:val="00271D38"/>
    <w:rsid w:val="002728BB"/>
    <w:rsid w:val="00272C0F"/>
    <w:rsid w:val="00272E2B"/>
    <w:rsid w:val="00273D3D"/>
    <w:rsid w:val="002741AF"/>
    <w:rsid w:val="002814D4"/>
    <w:rsid w:val="002837ED"/>
    <w:rsid w:val="00286E58"/>
    <w:rsid w:val="00287EB0"/>
    <w:rsid w:val="002953C0"/>
    <w:rsid w:val="002A2237"/>
    <w:rsid w:val="002A2640"/>
    <w:rsid w:val="002A4CEF"/>
    <w:rsid w:val="002A5876"/>
    <w:rsid w:val="002A7F4E"/>
    <w:rsid w:val="002B6740"/>
    <w:rsid w:val="002B6A64"/>
    <w:rsid w:val="002C49D9"/>
    <w:rsid w:val="002C6255"/>
    <w:rsid w:val="002C6B65"/>
    <w:rsid w:val="002C75A5"/>
    <w:rsid w:val="002D201A"/>
    <w:rsid w:val="002D2575"/>
    <w:rsid w:val="002D645D"/>
    <w:rsid w:val="002D67E0"/>
    <w:rsid w:val="002D6BEA"/>
    <w:rsid w:val="002D74BE"/>
    <w:rsid w:val="002D7AED"/>
    <w:rsid w:val="002E0A89"/>
    <w:rsid w:val="002E23C2"/>
    <w:rsid w:val="002E27FD"/>
    <w:rsid w:val="002E3205"/>
    <w:rsid w:val="002F0291"/>
    <w:rsid w:val="002F16D6"/>
    <w:rsid w:val="002F26C4"/>
    <w:rsid w:val="002F294C"/>
    <w:rsid w:val="002F46AB"/>
    <w:rsid w:val="002F68AE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275"/>
    <w:rsid w:val="00325720"/>
    <w:rsid w:val="00327C15"/>
    <w:rsid w:val="00330A77"/>
    <w:rsid w:val="00331D6C"/>
    <w:rsid w:val="00332227"/>
    <w:rsid w:val="0033364D"/>
    <w:rsid w:val="00333E3F"/>
    <w:rsid w:val="00333F61"/>
    <w:rsid w:val="00334999"/>
    <w:rsid w:val="00340CA5"/>
    <w:rsid w:val="00341028"/>
    <w:rsid w:val="00341A0D"/>
    <w:rsid w:val="003429D7"/>
    <w:rsid w:val="00346CB9"/>
    <w:rsid w:val="00350282"/>
    <w:rsid w:val="00351E47"/>
    <w:rsid w:val="00353E34"/>
    <w:rsid w:val="00354735"/>
    <w:rsid w:val="003600E2"/>
    <w:rsid w:val="0036021E"/>
    <w:rsid w:val="00362C90"/>
    <w:rsid w:val="003642ED"/>
    <w:rsid w:val="00364AEE"/>
    <w:rsid w:val="00365834"/>
    <w:rsid w:val="00366630"/>
    <w:rsid w:val="00367880"/>
    <w:rsid w:val="00367A44"/>
    <w:rsid w:val="00367CAC"/>
    <w:rsid w:val="0037596D"/>
    <w:rsid w:val="003809D8"/>
    <w:rsid w:val="00382285"/>
    <w:rsid w:val="00382504"/>
    <w:rsid w:val="00382A21"/>
    <w:rsid w:val="00383D3C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15F6"/>
    <w:rsid w:val="003B6F73"/>
    <w:rsid w:val="003C48F1"/>
    <w:rsid w:val="003C4B19"/>
    <w:rsid w:val="003C659A"/>
    <w:rsid w:val="003C7514"/>
    <w:rsid w:val="003D1ED1"/>
    <w:rsid w:val="003D4FCB"/>
    <w:rsid w:val="003D5AEA"/>
    <w:rsid w:val="003D79BF"/>
    <w:rsid w:val="003E0C4F"/>
    <w:rsid w:val="003E464A"/>
    <w:rsid w:val="003E719D"/>
    <w:rsid w:val="003F0669"/>
    <w:rsid w:val="003F189C"/>
    <w:rsid w:val="003F3B23"/>
    <w:rsid w:val="003F3E9E"/>
    <w:rsid w:val="003F49E2"/>
    <w:rsid w:val="003F503B"/>
    <w:rsid w:val="003F5826"/>
    <w:rsid w:val="003F60D2"/>
    <w:rsid w:val="00400735"/>
    <w:rsid w:val="00400C25"/>
    <w:rsid w:val="00401986"/>
    <w:rsid w:val="00404595"/>
    <w:rsid w:val="00405505"/>
    <w:rsid w:val="00410D38"/>
    <w:rsid w:val="0041331B"/>
    <w:rsid w:val="00413D44"/>
    <w:rsid w:val="0041463C"/>
    <w:rsid w:val="00414CF9"/>
    <w:rsid w:val="0041537E"/>
    <w:rsid w:val="004174D2"/>
    <w:rsid w:val="00420580"/>
    <w:rsid w:val="00422FC5"/>
    <w:rsid w:val="00423457"/>
    <w:rsid w:val="004245B7"/>
    <w:rsid w:val="0042558C"/>
    <w:rsid w:val="0042701E"/>
    <w:rsid w:val="00427A12"/>
    <w:rsid w:val="00436078"/>
    <w:rsid w:val="00436F25"/>
    <w:rsid w:val="00437550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5410D"/>
    <w:rsid w:val="004565FC"/>
    <w:rsid w:val="00460E98"/>
    <w:rsid w:val="00460EBC"/>
    <w:rsid w:val="0046121A"/>
    <w:rsid w:val="004617BB"/>
    <w:rsid w:val="00462A4F"/>
    <w:rsid w:val="004639B5"/>
    <w:rsid w:val="00466E4C"/>
    <w:rsid w:val="0047062C"/>
    <w:rsid w:val="00475836"/>
    <w:rsid w:val="00475C62"/>
    <w:rsid w:val="00477ADD"/>
    <w:rsid w:val="00480774"/>
    <w:rsid w:val="00482162"/>
    <w:rsid w:val="004825FF"/>
    <w:rsid w:val="00483B12"/>
    <w:rsid w:val="00485B52"/>
    <w:rsid w:val="00490DF9"/>
    <w:rsid w:val="00490F36"/>
    <w:rsid w:val="004934C5"/>
    <w:rsid w:val="00494A82"/>
    <w:rsid w:val="00494BF8"/>
    <w:rsid w:val="0049543B"/>
    <w:rsid w:val="004A1963"/>
    <w:rsid w:val="004A25D2"/>
    <w:rsid w:val="004A50BC"/>
    <w:rsid w:val="004A57A5"/>
    <w:rsid w:val="004A5CD8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01C"/>
    <w:rsid w:val="004E55DE"/>
    <w:rsid w:val="004E5DD6"/>
    <w:rsid w:val="004E6D1D"/>
    <w:rsid w:val="004E7F7A"/>
    <w:rsid w:val="004F1DB6"/>
    <w:rsid w:val="004F31B5"/>
    <w:rsid w:val="004F32F3"/>
    <w:rsid w:val="004F4AC8"/>
    <w:rsid w:val="004F7113"/>
    <w:rsid w:val="005021E7"/>
    <w:rsid w:val="00502276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6D6"/>
    <w:rsid w:val="0054161F"/>
    <w:rsid w:val="00541932"/>
    <w:rsid w:val="00545A25"/>
    <w:rsid w:val="00545BD7"/>
    <w:rsid w:val="00546BDE"/>
    <w:rsid w:val="00546FE9"/>
    <w:rsid w:val="0054706B"/>
    <w:rsid w:val="00547AC7"/>
    <w:rsid w:val="00550325"/>
    <w:rsid w:val="0055188B"/>
    <w:rsid w:val="00551B97"/>
    <w:rsid w:val="005522C9"/>
    <w:rsid w:val="00552CB7"/>
    <w:rsid w:val="005578DF"/>
    <w:rsid w:val="00562930"/>
    <w:rsid w:val="00562ABE"/>
    <w:rsid w:val="00563C92"/>
    <w:rsid w:val="00564049"/>
    <w:rsid w:val="00564ED6"/>
    <w:rsid w:val="00564FA8"/>
    <w:rsid w:val="005671C1"/>
    <w:rsid w:val="005724C6"/>
    <w:rsid w:val="0057348E"/>
    <w:rsid w:val="00573F11"/>
    <w:rsid w:val="005748ED"/>
    <w:rsid w:val="00580642"/>
    <w:rsid w:val="00581656"/>
    <w:rsid w:val="00581989"/>
    <w:rsid w:val="00581CA3"/>
    <w:rsid w:val="00582873"/>
    <w:rsid w:val="00582D56"/>
    <w:rsid w:val="00585114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97CA5"/>
    <w:rsid w:val="005A1915"/>
    <w:rsid w:val="005A3AF6"/>
    <w:rsid w:val="005A4EF6"/>
    <w:rsid w:val="005A7D9C"/>
    <w:rsid w:val="005B5098"/>
    <w:rsid w:val="005B588A"/>
    <w:rsid w:val="005B659A"/>
    <w:rsid w:val="005C02F8"/>
    <w:rsid w:val="005C13F5"/>
    <w:rsid w:val="005C1C2E"/>
    <w:rsid w:val="005C2B74"/>
    <w:rsid w:val="005C3196"/>
    <w:rsid w:val="005C52B4"/>
    <w:rsid w:val="005C74D9"/>
    <w:rsid w:val="005D3855"/>
    <w:rsid w:val="005D3E53"/>
    <w:rsid w:val="005D464E"/>
    <w:rsid w:val="005D49B2"/>
    <w:rsid w:val="005D5551"/>
    <w:rsid w:val="005E0085"/>
    <w:rsid w:val="005E109B"/>
    <w:rsid w:val="005E25BB"/>
    <w:rsid w:val="005F171A"/>
    <w:rsid w:val="005F248D"/>
    <w:rsid w:val="005F3C52"/>
    <w:rsid w:val="005F51FC"/>
    <w:rsid w:val="005F53FF"/>
    <w:rsid w:val="005F77D4"/>
    <w:rsid w:val="00601FA4"/>
    <w:rsid w:val="006042A2"/>
    <w:rsid w:val="00606915"/>
    <w:rsid w:val="00606DC3"/>
    <w:rsid w:val="00607529"/>
    <w:rsid w:val="00607E94"/>
    <w:rsid w:val="006230E3"/>
    <w:rsid w:val="00625F95"/>
    <w:rsid w:val="00631F41"/>
    <w:rsid w:val="00632714"/>
    <w:rsid w:val="00633F9C"/>
    <w:rsid w:val="00637B70"/>
    <w:rsid w:val="00642664"/>
    <w:rsid w:val="00644938"/>
    <w:rsid w:val="00644EF0"/>
    <w:rsid w:val="00645158"/>
    <w:rsid w:val="0064532E"/>
    <w:rsid w:val="00650700"/>
    <w:rsid w:val="00651164"/>
    <w:rsid w:val="00651753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5F8C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5B69"/>
    <w:rsid w:val="00696298"/>
    <w:rsid w:val="00696BAE"/>
    <w:rsid w:val="00697CEE"/>
    <w:rsid w:val="006B004E"/>
    <w:rsid w:val="006B06CA"/>
    <w:rsid w:val="006B48EB"/>
    <w:rsid w:val="006B65EA"/>
    <w:rsid w:val="006B6D15"/>
    <w:rsid w:val="006C1399"/>
    <w:rsid w:val="006C200F"/>
    <w:rsid w:val="006C262E"/>
    <w:rsid w:val="006C3D0A"/>
    <w:rsid w:val="006C3D86"/>
    <w:rsid w:val="006C43D1"/>
    <w:rsid w:val="006C5B73"/>
    <w:rsid w:val="006D0804"/>
    <w:rsid w:val="006D2130"/>
    <w:rsid w:val="006D262F"/>
    <w:rsid w:val="006D2F13"/>
    <w:rsid w:val="006D4C80"/>
    <w:rsid w:val="006E1752"/>
    <w:rsid w:val="006E2914"/>
    <w:rsid w:val="006E2960"/>
    <w:rsid w:val="006E2F78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22A"/>
    <w:rsid w:val="0070555D"/>
    <w:rsid w:val="00706AFC"/>
    <w:rsid w:val="00706ED2"/>
    <w:rsid w:val="007105BD"/>
    <w:rsid w:val="00711A5E"/>
    <w:rsid w:val="00711EBD"/>
    <w:rsid w:val="007125C8"/>
    <w:rsid w:val="00720FCE"/>
    <w:rsid w:val="00722E1D"/>
    <w:rsid w:val="00725372"/>
    <w:rsid w:val="007308DE"/>
    <w:rsid w:val="00730CDE"/>
    <w:rsid w:val="00731916"/>
    <w:rsid w:val="0073327C"/>
    <w:rsid w:val="00733CAF"/>
    <w:rsid w:val="00734D6E"/>
    <w:rsid w:val="007358E6"/>
    <w:rsid w:val="00737587"/>
    <w:rsid w:val="00737DC4"/>
    <w:rsid w:val="00741FC1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2660"/>
    <w:rsid w:val="00763549"/>
    <w:rsid w:val="00763840"/>
    <w:rsid w:val="007646D7"/>
    <w:rsid w:val="00767954"/>
    <w:rsid w:val="00767A53"/>
    <w:rsid w:val="00770C2E"/>
    <w:rsid w:val="00775F7D"/>
    <w:rsid w:val="007763E7"/>
    <w:rsid w:val="00777472"/>
    <w:rsid w:val="00780A2C"/>
    <w:rsid w:val="00784738"/>
    <w:rsid w:val="007855D1"/>
    <w:rsid w:val="00786D0F"/>
    <w:rsid w:val="007877E3"/>
    <w:rsid w:val="00787E16"/>
    <w:rsid w:val="00790524"/>
    <w:rsid w:val="00791875"/>
    <w:rsid w:val="00791B29"/>
    <w:rsid w:val="00792EE6"/>
    <w:rsid w:val="00793775"/>
    <w:rsid w:val="0079444B"/>
    <w:rsid w:val="00795E1E"/>
    <w:rsid w:val="007A0335"/>
    <w:rsid w:val="007A7C26"/>
    <w:rsid w:val="007B21B2"/>
    <w:rsid w:val="007B4461"/>
    <w:rsid w:val="007B7159"/>
    <w:rsid w:val="007C0340"/>
    <w:rsid w:val="007C0CCF"/>
    <w:rsid w:val="007C4815"/>
    <w:rsid w:val="007C73C6"/>
    <w:rsid w:val="007D1786"/>
    <w:rsid w:val="007D29F5"/>
    <w:rsid w:val="007D2EDC"/>
    <w:rsid w:val="007D39CA"/>
    <w:rsid w:val="007D5D10"/>
    <w:rsid w:val="007D79A5"/>
    <w:rsid w:val="007E08D6"/>
    <w:rsid w:val="007E385F"/>
    <w:rsid w:val="007E6310"/>
    <w:rsid w:val="007F34EC"/>
    <w:rsid w:val="007F3FE7"/>
    <w:rsid w:val="007F4967"/>
    <w:rsid w:val="007F4FAE"/>
    <w:rsid w:val="007F76A1"/>
    <w:rsid w:val="007F7A95"/>
    <w:rsid w:val="00802441"/>
    <w:rsid w:val="00802C0B"/>
    <w:rsid w:val="00803828"/>
    <w:rsid w:val="00806DFE"/>
    <w:rsid w:val="008079C8"/>
    <w:rsid w:val="00807F68"/>
    <w:rsid w:val="00810A21"/>
    <w:rsid w:val="008115F9"/>
    <w:rsid w:val="00812831"/>
    <w:rsid w:val="00813407"/>
    <w:rsid w:val="008215CC"/>
    <w:rsid w:val="00822E62"/>
    <w:rsid w:val="00823650"/>
    <w:rsid w:val="00823981"/>
    <w:rsid w:val="00824F4A"/>
    <w:rsid w:val="008257CB"/>
    <w:rsid w:val="00825EA0"/>
    <w:rsid w:val="00826C7F"/>
    <w:rsid w:val="008344A7"/>
    <w:rsid w:val="00836340"/>
    <w:rsid w:val="008375EC"/>
    <w:rsid w:val="008409B8"/>
    <w:rsid w:val="00840E8D"/>
    <w:rsid w:val="00843F6B"/>
    <w:rsid w:val="008454AD"/>
    <w:rsid w:val="00845544"/>
    <w:rsid w:val="00845A43"/>
    <w:rsid w:val="00851265"/>
    <w:rsid w:val="00852689"/>
    <w:rsid w:val="00854866"/>
    <w:rsid w:val="00855CCF"/>
    <w:rsid w:val="0085612C"/>
    <w:rsid w:val="00857561"/>
    <w:rsid w:val="008575C7"/>
    <w:rsid w:val="008601CD"/>
    <w:rsid w:val="00860A81"/>
    <w:rsid w:val="008620C2"/>
    <w:rsid w:val="00862263"/>
    <w:rsid w:val="00863213"/>
    <w:rsid w:val="00866E17"/>
    <w:rsid w:val="008674E4"/>
    <w:rsid w:val="00870445"/>
    <w:rsid w:val="00872D84"/>
    <w:rsid w:val="00874FCC"/>
    <w:rsid w:val="00875908"/>
    <w:rsid w:val="00892186"/>
    <w:rsid w:val="00893955"/>
    <w:rsid w:val="00896C0F"/>
    <w:rsid w:val="008A0763"/>
    <w:rsid w:val="008A0DA6"/>
    <w:rsid w:val="008A10C0"/>
    <w:rsid w:val="008A1345"/>
    <w:rsid w:val="008A27B1"/>
    <w:rsid w:val="008A41DF"/>
    <w:rsid w:val="008B11F9"/>
    <w:rsid w:val="008B3B91"/>
    <w:rsid w:val="008B504A"/>
    <w:rsid w:val="008C0CA0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469F"/>
    <w:rsid w:val="008E5B27"/>
    <w:rsid w:val="008F0BFB"/>
    <w:rsid w:val="008F0D60"/>
    <w:rsid w:val="008F10F0"/>
    <w:rsid w:val="008F1FCD"/>
    <w:rsid w:val="008F21F2"/>
    <w:rsid w:val="008F2E6F"/>
    <w:rsid w:val="008F4128"/>
    <w:rsid w:val="008F6ED7"/>
    <w:rsid w:val="00901EC6"/>
    <w:rsid w:val="009023E2"/>
    <w:rsid w:val="00902957"/>
    <w:rsid w:val="00902A02"/>
    <w:rsid w:val="0090420C"/>
    <w:rsid w:val="0090440F"/>
    <w:rsid w:val="009047D5"/>
    <w:rsid w:val="009062BC"/>
    <w:rsid w:val="00910F57"/>
    <w:rsid w:val="0091104C"/>
    <w:rsid w:val="0091227B"/>
    <w:rsid w:val="00912B0D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26E9E"/>
    <w:rsid w:val="00930CC4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671B"/>
    <w:rsid w:val="0095725E"/>
    <w:rsid w:val="009575DB"/>
    <w:rsid w:val="00957897"/>
    <w:rsid w:val="0096046C"/>
    <w:rsid w:val="00960760"/>
    <w:rsid w:val="00960BB2"/>
    <w:rsid w:val="0096108A"/>
    <w:rsid w:val="0096263A"/>
    <w:rsid w:val="00963663"/>
    <w:rsid w:val="009660DD"/>
    <w:rsid w:val="00966BB2"/>
    <w:rsid w:val="00966D88"/>
    <w:rsid w:val="00981648"/>
    <w:rsid w:val="009829D9"/>
    <w:rsid w:val="00983423"/>
    <w:rsid w:val="00983D87"/>
    <w:rsid w:val="0098603A"/>
    <w:rsid w:val="00990C28"/>
    <w:rsid w:val="009952C7"/>
    <w:rsid w:val="009970AA"/>
    <w:rsid w:val="009A0530"/>
    <w:rsid w:val="009A0A84"/>
    <w:rsid w:val="009A0F1E"/>
    <w:rsid w:val="009A162C"/>
    <w:rsid w:val="009A3ED7"/>
    <w:rsid w:val="009A410D"/>
    <w:rsid w:val="009A4C9A"/>
    <w:rsid w:val="009A5616"/>
    <w:rsid w:val="009A63E0"/>
    <w:rsid w:val="009B0D5D"/>
    <w:rsid w:val="009B0F75"/>
    <w:rsid w:val="009C0A20"/>
    <w:rsid w:val="009C2FDB"/>
    <w:rsid w:val="009C390D"/>
    <w:rsid w:val="009C5089"/>
    <w:rsid w:val="009C54A0"/>
    <w:rsid w:val="009C58F9"/>
    <w:rsid w:val="009C5B01"/>
    <w:rsid w:val="009C6657"/>
    <w:rsid w:val="009C7250"/>
    <w:rsid w:val="009C7EB8"/>
    <w:rsid w:val="009D0427"/>
    <w:rsid w:val="009D0A67"/>
    <w:rsid w:val="009D0C45"/>
    <w:rsid w:val="009D15AA"/>
    <w:rsid w:val="009D4D28"/>
    <w:rsid w:val="009D515A"/>
    <w:rsid w:val="009D5F18"/>
    <w:rsid w:val="009D6C0A"/>
    <w:rsid w:val="009E13F4"/>
    <w:rsid w:val="009E3C0C"/>
    <w:rsid w:val="009E3E1D"/>
    <w:rsid w:val="009E6B1D"/>
    <w:rsid w:val="009F246A"/>
    <w:rsid w:val="009F2CBB"/>
    <w:rsid w:val="009F3788"/>
    <w:rsid w:val="009F41F4"/>
    <w:rsid w:val="009F7144"/>
    <w:rsid w:val="009F7330"/>
    <w:rsid w:val="00A01447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4042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3D2"/>
    <w:rsid w:val="00A45ED0"/>
    <w:rsid w:val="00A46A06"/>
    <w:rsid w:val="00A53AAD"/>
    <w:rsid w:val="00A578F5"/>
    <w:rsid w:val="00A6013A"/>
    <w:rsid w:val="00A62E79"/>
    <w:rsid w:val="00A70ABC"/>
    <w:rsid w:val="00A7153B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0CDF"/>
    <w:rsid w:val="00AA4266"/>
    <w:rsid w:val="00AB2527"/>
    <w:rsid w:val="00AB3D1E"/>
    <w:rsid w:val="00AB6AEB"/>
    <w:rsid w:val="00AC2D83"/>
    <w:rsid w:val="00AC4555"/>
    <w:rsid w:val="00AC4C9D"/>
    <w:rsid w:val="00AC5669"/>
    <w:rsid w:val="00AC754C"/>
    <w:rsid w:val="00AC780F"/>
    <w:rsid w:val="00AD0B1A"/>
    <w:rsid w:val="00AD0E80"/>
    <w:rsid w:val="00AD2E5E"/>
    <w:rsid w:val="00AD34D0"/>
    <w:rsid w:val="00AD3D26"/>
    <w:rsid w:val="00AD55FC"/>
    <w:rsid w:val="00AE02C5"/>
    <w:rsid w:val="00AE1DEB"/>
    <w:rsid w:val="00AE25F5"/>
    <w:rsid w:val="00AE267D"/>
    <w:rsid w:val="00AE2CC2"/>
    <w:rsid w:val="00AE3179"/>
    <w:rsid w:val="00AE5AB8"/>
    <w:rsid w:val="00AE637E"/>
    <w:rsid w:val="00AE6EDA"/>
    <w:rsid w:val="00AE6FEB"/>
    <w:rsid w:val="00AF0521"/>
    <w:rsid w:val="00AF2E5E"/>
    <w:rsid w:val="00AF4F4E"/>
    <w:rsid w:val="00AF6582"/>
    <w:rsid w:val="00B0035F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17B28"/>
    <w:rsid w:val="00B20941"/>
    <w:rsid w:val="00B20BCF"/>
    <w:rsid w:val="00B21D2F"/>
    <w:rsid w:val="00B21E12"/>
    <w:rsid w:val="00B236A4"/>
    <w:rsid w:val="00B24B09"/>
    <w:rsid w:val="00B2584C"/>
    <w:rsid w:val="00B2594C"/>
    <w:rsid w:val="00B2696B"/>
    <w:rsid w:val="00B26FE4"/>
    <w:rsid w:val="00B325D8"/>
    <w:rsid w:val="00B333E3"/>
    <w:rsid w:val="00B3383A"/>
    <w:rsid w:val="00B35023"/>
    <w:rsid w:val="00B36246"/>
    <w:rsid w:val="00B368D2"/>
    <w:rsid w:val="00B4095C"/>
    <w:rsid w:val="00B413B5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F12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238C"/>
    <w:rsid w:val="00B9582C"/>
    <w:rsid w:val="00B9651A"/>
    <w:rsid w:val="00B969EC"/>
    <w:rsid w:val="00BA1A68"/>
    <w:rsid w:val="00BA1A8D"/>
    <w:rsid w:val="00BA2601"/>
    <w:rsid w:val="00BA3337"/>
    <w:rsid w:val="00BA3F0E"/>
    <w:rsid w:val="00BA4BBD"/>
    <w:rsid w:val="00BA5C7E"/>
    <w:rsid w:val="00BB19B8"/>
    <w:rsid w:val="00BB7015"/>
    <w:rsid w:val="00BB7937"/>
    <w:rsid w:val="00BC077D"/>
    <w:rsid w:val="00BC4A55"/>
    <w:rsid w:val="00BD1112"/>
    <w:rsid w:val="00BD1B85"/>
    <w:rsid w:val="00BD2D8F"/>
    <w:rsid w:val="00BD38CD"/>
    <w:rsid w:val="00BD4CA7"/>
    <w:rsid w:val="00BD4D09"/>
    <w:rsid w:val="00BD7949"/>
    <w:rsid w:val="00BE087A"/>
    <w:rsid w:val="00BE0A7B"/>
    <w:rsid w:val="00BE28EE"/>
    <w:rsid w:val="00BE38A8"/>
    <w:rsid w:val="00BE5435"/>
    <w:rsid w:val="00BE7335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43D"/>
    <w:rsid w:val="00C34684"/>
    <w:rsid w:val="00C34DE1"/>
    <w:rsid w:val="00C353CF"/>
    <w:rsid w:val="00C359DA"/>
    <w:rsid w:val="00C4348A"/>
    <w:rsid w:val="00C451BB"/>
    <w:rsid w:val="00C513ED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82F8E"/>
    <w:rsid w:val="00C91044"/>
    <w:rsid w:val="00C91109"/>
    <w:rsid w:val="00C9266C"/>
    <w:rsid w:val="00C97C1D"/>
    <w:rsid w:val="00CA09A2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332"/>
    <w:rsid w:val="00CD267E"/>
    <w:rsid w:val="00CD3240"/>
    <w:rsid w:val="00CD3717"/>
    <w:rsid w:val="00CD4E49"/>
    <w:rsid w:val="00CD6773"/>
    <w:rsid w:val="00CE1BA2"/>
    <w:rsid w:val="00CE1F34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35F"/>
    <w:rsid w:val="00CF3E72"/>
    <w:rsid w:val="00D007E4"/>
    <w:rsid w:val="00D024C6"/>
    <w:rsid w:val="00D04517"/>
    <w:rsid w:val="00D047F6"/>
    <w:rsid w:val="00D0511E"/>
    <w:rsid w:val="00D07111"/>
    <w:rsid w:val="00D1025F"/>
    <w:rsid w:val="00D106E0"/>
    <w:rsid w:val="00D12DCC"/>
    <w:rsid w:val="00D14073"/>
    <w:rsid w:val="00D1415B"/>
    <w:rsid w:val="00D14DCB"/>
    <w:rsid w:val="00D15C4D"/>
    <w:rsid w:val="00D16E6D"/>
    <w:rsid w:val="00D22ABA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8FE"/>
    <w:rsid w:val="00D40B46"/>
    <w:rsid w:val="00D4235E"/>
    <w:rsid w:val="00D42996"/>
    <w:rsid w:val="00D43B7C"/>
    <w:rsid w:val="00D45251"/>
    <w:rsid w:val="00D45FA3"/>
    <w:rsid w:val="00D4687A"/>
    <w:rsid w:val="00D46968"/>
    <w:rsid w:val="00D51056"/>
    <w:rsid w:val="00D5240B"/>
    <w:rsid w:val="00D52D85"/>
    <w:rsid w:val="00D53879"/>
    <w:rsid w:val="00D56446"/>
    <w:rsid w:val="00D61007"/>
    <w:rsid w:val="00D6108E"/>
    <w:rsid w:val="00D61235"/>
    <w:rsid w:val="00D62C30"/>
    <w:rsid w:val="00D62E51"/>
    <w:rsid w:val="00D62FF6"/>
    <w:rsid w:val="00D64008"/>
    <w:rsid w:val="00D66C5E"/>
    <w:rsid w:val="00D67073"/>
    <w:rsid w:val="00D7164B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0F33"/>
    <w:rsid w:val="00D823C9"/>
    <w:rsid w:val="00D82BB9"/>
    <w:rsid w:val="00D838D5"/>
    <w:rsid w:val="00D84681"/>
    <w:rsid w:val="00D851AE"/>
    <w:rsid w:val="00D87117"/>
    <w:rsid w:val="00D871CB"/>
    <w:rsid w:val="00D91670"/>
    <w:rsid w:val="00D91AF4"/>
    <w:rsid w:val="00D93276"/>
    <w:rsid w:val="00D93CF7"/>
    <w:rsid w:val="00D94501"/>
    <w:rsid w:val="00D96540"/>
    <w:rsid w:val="00DA0259"/>
    <w:rsid w:val="00DA3046"/>
    <w:rsid w:val="00DA367E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6EE"/>
    <w:rsid w:val="00DC2739"/>
    <w:rsid w:val="00DC3754"/>
    <w:rsid w:val="00DC6FCE"/>
    <w:rsid w:val="00DD0167"/>
    <w:rsid w:val="00DD2EAB"/>
    <w:rsid w:val="00DD3005"/>
    <w:rsid w:val="00DD3AAC"/>
    <w:rsid w:val="00DD42DA"/>
    <w:rsid w:val="00DE0673"/>
    <w:rsid w:val="00DE0F87"/>
    <w:rsid w:val="00DE5733"/>
    <w:rsid w:val="00DE67E4"/>
    <w:rsid w:val="00DE75D3"/>
    <w:rsid w:val="00DE7EFD"/>
    <w:rsid w:val="00DF01CD"/>
    <w:rsid w:val="00DF14A5"/>
    <w:rsid w:val="00DF1AE3"/>
    <w:rsid w:val="00DF3355"/>
    <w:rsid w:val="00DF52F2"/>
    <w:rsid w:val="00DF5D0D"/>
    <w:rsid w:val="00DF68C8"/>
    <w:rsid w:val="00DF79C2"/>
    <w:rsid w:val="00E00090"/>
    <w:rsid w:val="00E07273"/>
    <w:rsid w:val="00E110B9"/>
    <w:rsid w:val="00E11444"/>
    <w:rsid w:val="00E132F5"/>
    <w:rsid w:val="00E13FA6"/>
    <w:rsid w:val="00E14870"/>
    <w:rsid w:val="00E15518"/>
    <w:rsid w:val="00E176CD"/>
    <w:rsid w:val="00E21C70"/>
    <w:rsid w:val="00E2384B"/>
    <w:rsid w:val="00E23985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B1B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B1584"/>
    <w:rsid w:val="00EB26BF"/>
    <w:rsid w:val="00EB46C6"/>
    <w:rsid w:val="00EB567B"/>
    <w:rsid w:val="00EB56F4"/>
    <w:rsid w:val="00EB5DC0"/>
    <w:rsid w:val="00EB67D2"/>
    <w:rsid w:val="00EB6A66"/>
    <w:rsid w:val="00EB6F6F"/>
    <w:rsid w:val="00EC1621"/>
    <w:rsid w:val="00EC4352"/>
    <w:rsid w:val="00EC538A"/>
    <w:rsid w:val="00EC70C0"/>
    <w:rsid w:val="00ED3865"/>
    <w:rsid w:val="00ED4C88"/>
    <w:rsid w:val="00ED56E1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65D"/>
    <w:rsid w:val="00F137AC"/>
    <w:rsid w:val="00F14B2C"/>
    <w:rsid w:val="00F21C6C"/>
    <w:rsid w:val="00F21EE8"/>
    <w:rsid w:val="00F226D3"/>
    <w:rsid w:val="00F237E1"/>
    <w:rsid w:val="00F2478F"/>
    <w:rsid w:val="00F26977"/>
    <w:rsid w:val="00F26F8C"/>
    <w:rsid w:val="00F30C2A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57F6B"/>
    <w:rsid w:val="00F60FDC"/>
    <w:rsid w:val="00F61023"/>
    <w:rsid w:val="00F6150A"/>
    <w:rsid w:val="00F642A5"/>
    <w:rsid w:val="00F66BC0"/>
    <w:rsid w:val="00F678DF"/>
    <w:rsid w:val="00F713BE"/>
    <w:rsid w:val="00F722E1"/>
    <w:rsid w:val="00F72305"/>
    <w:rsid w:val="00F72671"/>
    <w:rsid w:val="00F728E0"/>
    <w:rsid w:val="00F7713A"/>
    <w:rsid w:val="00F8057F"/>
    <w:rsid w:val="00F80B9A"/>
    <w:rsid w:val="00F81D19"/>
    <w:rsid w:val="00F920EB"/>
    <w:rsid w:val="00F922CD"/>
    <w:rsid w:val="00F92BD6"/>
    <w:rsid w:val="00F933EC"/>
    <w:rsid w:val="00FA12D9"/>
    <w:rsid w:val="00FA1C7E"/>
    <w:rsid w:val="00FA40F8"/>
    <w:rsid w:val="00FB1331"/>
    <w:rsid w:val="00FB2E1F"/>
    <w:rsid w:val="00FC51CC"/>
    <w:rsid w:val="00FD0A80"/>
    <w:rsid w:val="00FD24DC"/>
    <w:rsid w:val="00FD2552"/>
    <w:rsid w:val="00FD27EC"/>
    <w:rsid w:val="00FD77B3"/>
    <w:rsid w:val="00FE39AD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647B8D"/>
  <w15:docId w15:val="{8904D1A2-9B38-4180-9A86-39279BF27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A3F0E"/>
    <w:rPr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272C0F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5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00EC19-F3BF-427B-B521-B8CE382F6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93F71A-1E82-49EF-A6FC-2B1F5779E4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A117AD53-6580-49F7-BC7E-EA74BCA52E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700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Tomasz </cp:lastModifiedBy>
  <cp:revision>36</cp:revision>
  <cp:lastPrinted>2013-04-03T06:33:00Z</cp:lastPrinted>
  <dcterms:created xsi:type="dcterms:W3CDTF">2024-01-03T12:46:00Z</dcterms:created>
  <dcterms:modified xsi:type="dcterms:W3CDTF">2025-07-23T06:33:00Z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