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00998" w14:textId="77777777" w:rsidR="00791875" w:rsidRPr="00E13FA6" w:rsidRDefault="009D515A" w:rsidP="005B659A">
      <w:pPr>
        <w:jc w:val="right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ab/>
      </w:r>
      <w:r w:rsidRPr="00E13FA6">
        <w:rPr>
          <w:rFonts w:ascii="Calibri" w:hAnsi="Calibri" w:cs="Calibri"/>
          <w:sz w:val="20"/>
          <w:szCs w:val="20"/>
        </w:rPr>
        <w:tab/>
      </w:r>
      <w:r w:rsidRPr="00E13FA6">
        <w:rPr>
          <w:rFonts w:ascii="Calibri" w:hAnsi="Calibri" w:cs="Calibri"/>
          <w:sz w:val="20"/>
          <w:szCs w:val="20"/>
        </w:rPr>
        <w:tab/>
      </w:r>
      <w:r w:rsidR="0090420C" w:rsidRPr="00E13FA6">
        <w:rPr>
          <w:rFonts w:ascii="Calibri" w:hAnsi="Calibri" w:cs="Calibri"/>
          <w:sz w:val="20"/>
          <w:szCs w:val="20"/>
        </w:rPr>
        <w:t xml:space="preserve">                 </w:t>
      </w:r>
      <w:r w:rsidR="00E23EF5" w:rsidRPr="00E13FA6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 w:rsidRPr="00E13FA6">
        <w:rPr>
          <w:rFonts w:ascii="Calibri" w:hAnsi="Calibri" w:cs="Calibri"/>
          <w:sz w:val="20"/>
          <w:szCs w:val="20"/>
        </w:rPr>
        <w:tab/>
      </w:r>
      <w:r w:rsidR="005B659A" w:rsidRPr="00E13FA6">
        <w:rPr>
          <w:rFonts w:ascii="Calibri" w:hAnsi="Calibri" w:cs="Calibri"/>
          <w:sz w:val="20"/>
          <w:szCs w:val="20"/>
        </w:rPr>
        <w:tab/>
      </w:r>
      <w:r w:rsidR="005B659A" w:rsidRPr="00E13FA6">
        <w:rPr>
          <w:rFonts w:ascii="Calibri" w:hAnsi="Calibri" w:cs="Calibri"/>
          <w:sz w:val="20"/>
          <w:szCs w:val="20"/>
        </w:rPr>
        <w:tab/>
      </w:r>
      <w:r w:rsidR="005B659A" w:rsidRPr="00E13FA6">
        <w:rPr>
          <w:rFonts w:ascii="Calibri" w:hAnsi="Calibri" w:cs="Calibri"/>
          <w:sz w:val="20"/>
          <w:szCs w:val="20"/>
        </w:rPr>
        <w:tab/>
      </w:r>
    </w:p>
    <w:p w14:paraId="179D76B8" w14:textId="652152C8" w:rsidR="00791875" w:rsidRPr="006C6D44" w:rsidRDefault="00CF4CDC" w:rsidP="00CF4CDC">
      <w:pPr>
        <w:rPr>
          <w:rFonts w:ascii="Calibri" w:hAnsi="Calibri" w:cs="Calibri"/>
          <w:i/>
          <w:sz w:val="20"/>
          <w:szCs w:val="20"/>
        </w:rPr>
      </w:pPr>
      <w:r w:rsidRPr="006C6D44">
        <w:rPr>
          <w:rFonts w:ascii="Calibri" w:hAnsi="Calibri" w:cs="Calibri"/>
          <w:i/>
          <w:sz w:val="20"/>
          <w:szCs w:val="20"/>
        </w:rPr>
        <w:t>Nr referencyjny: KPT-DPR.270.1.09.2025</w:t>
      </w:r>
    </w:p>
    <w:p w14:paraId="3B2C1906" w14:textId="3E1F6502" w:rsidR="00DA509A" w:rsidRDefault="00D37E9A" w:rsidP="00E13FA6">
      <w:pPr>
        <w:jc w:val="right"/>
        <w:rPr>
          <w:rFonts w:ascii="Calibri" w:hAnsi="Calibri" w:cs="Calibri"/>
          <w:i/>
          <w:sz w:val="20"/>
          <w:szCs w:val="20"/>
        </w:rPr>
      </w:pPr>
      <w:r w:rsidRPr="00CF4CDC">
        <w:rPr>
          <w:rFonts w:ascii="Calibri" w:hAnsi="Calibri" w:cs="Calibri"/>
          <w:i/>
          <w:sz w:val="20"/>
          <w:szCs w:val="20"/>
        </w:rPr>
        <w:t>Z</w:t>
      </w:r>
      <w:r w:rsidR="00983423" w:rsidRPr="00CF4CDC">
        <w:rPr>
          <w:rFonts w:ascii="Calibri" w:hAnsi="Calibri" w:cs="Calibri"/>
          <w:i/>
          <w:sz w:val="20"/>
          <w:szCs w:val="20"/>
        </w:rPr>
        <w:t>ałącznik</w:t>
      </w:r>
      <w:r w:rsidR="009D515A" w:rsidRPr="00CF4CDC">
        <w:rPr>
          <w:rFonts w:ascii="Calibri" w:hAnsi="Calibri" w:cs="Calibri"/>
          <w:i/>
          <w:sz w:val="20"/>
          <w:szCs w:val="20"/>
        </w:rPr>
        <w:t xml:space="preserve"> nr </w:t>
      </w:r>
      <w:r w:rsidR="00983423" w:rsidRPr="00CF4CDC">
        <w:rPr>
          <w:rFonts w:ascii="Calibri" w:hAnsi="Calibri" w:cs="Calibri"/>
          <w:i/>
          <w:sz w:val="20"/>
          <w:szCs w:val="20"/>
        </w:rPr>
        <w:t xml:space="preserve"> </w:t>
      </w:r>
      <w:r w:rsidR="0009755C" w:rsidRPr="00CF4CDC">
        <w:rPr>
          <w:rFonts w:ascii="Calibri" w:hAnsi="Calibri" w:cs="Calibri"/>
          <w:i/>
          <w:sz w:val="20"/>
          <w:szCs w:val="20"/>
        </w:rPr>
        <w:t>1</w:t>
      </w:r>
      <w:r w:rsidR="00BA3F0E" w:rsidRPr="00CF4CDC">
        <w:rPr>
          <w:rFonts w:ascii="Calibri" w:hAnsi="Calibri" w:cs="Calibri"/>
          <w:i/>
          <w:sz w:val="20"/>
          <w:szCs w:val="20"/>
        </w:rPr>
        <w:t xml:space="preserve"> do S</w:t>
      </w:r>
      <w:r w:rsidR="00D62E51" w:rsidRPr="00CF4CDC">
        <w:rPr>
          <w:rFonts w:ascii="Calibri" w:hAnsi="Calibri" w:cs="Calibri"/>
          <w:i/>
          <w:sz w:val="20"/>
          <w:szCs w:val="20"/>
        </w:rPr>
        <w:t>WZ</w:t>
      </w:r>
    </w:p>
    <w:p w14:paraId="4A71AE1A" w14:textId="77777777" w:rsidR="00CF4CDC" w:rsidRPr="00CF4CDC" w:rsidRDefault="00CF4CDC" w:rsidP="00E13FA6">
      <w:pPr>
        <w:jc w:val="right"/>
        <w:rPr>
          <w:rFonts w:ascii="Calibri" w:hAnsi="Calibri" w:cs="Calibri"/>
          <w:b/>
          <w:i/>
          <w:sz w:val="20"/>
          <w:szCs w:val="20"/>
        </w:rPr>
      </w:pPr>
    </w:p>
    <w:p w14:paraId="0F13B1A7" w14:textId="77777777" w:rsidR="00E13FA6" w:rsidRDefault="00F2478F" w:rsidP="00F2478F">
      <w:pPr>
        <w:tabs>
          <w:tab w:val="left" w:pos="4440"/>
          <w:tab w:val="right" w:pos="9070"/>
        </w:tabs>
        <w:ind w:left="4248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ab/>
      </w:r>
      <w:r w:rsidRPr="00E13FA6">
        <w:rPr>
          <w:rFonts w:ascii="Calibri" w:hAnsi="Calibri" w:cs="Calibri"/>
          <w:sz w:val="20"/>
          <w:szCs w:val="20"/>
        </w:rPr>
        <w:tab/>
      </w:r>
    </w:p>
    <w:p w14:paraId="25C8E102" w14:textId="3B986899" w:rsidR="00DA509A" w:rsidRPr="00E13FA6" w:rsidRDefault="00F30C2A" w:rsidP="00E13FA6">
      <w:pPr>
        <w:tabs>
          <w:tab w:val="left" w:pos="4440"/>
          <w:tab w:val="right" w:pos="9070"/>
        </w:tabs>
        <w:ind w:left="4248"/>
        <w:jc w:val="right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………………  dn</w:t>
      </w:r>
      <w:r w:rsidR="00D07111" w:rsidRPr="00E13FA6">
        <w:rPr>
          <w:rFonts w:ascii="Calibri" w:hAnsi="Calibri" w:cs="Calibri"/>
          <w:sz w:val="20"/>
          <w:szCs w:val="20"/>
        </w:rPr>
        <w:t xml:space="preserve">. </w:t>
      </w:r>
      <w:r w:rsidR="00DA509A" w:rsidRPr="00E13FA6">
        <w:rPr>
          <w:rFonts w:ascii="Calibri" w:hAnsi="Calibri" w:cs="Calibri"/>
          <w:sz w:val="20"/>
          <w:szCs w:val="20"/>
        </w:rPr>
        <w:t>…………………………</w:t>
      </w:r>
      <w:r w:rsidR="005671C1" w:rsidRPr="00E13FA6">
        <w:rPr>
          <w:rFonts w:ascii="Calibri" w:hAnsi="Calibri" w:cs="Calibri"/>
          <w:sz w:val="20"/>
          <w:szCs w:val="20"/>
        </w:rPr>
        <w:t>202</w:t>
      </w:r>
      <w:r w:rsidR="008530B1">
        <w:rPr>
          <w:rFonts w:ascii="Calibri" w:hAnsi="Calibri" w:cs="Calibri"/>
          <w:sz w:val="20"/>
          <w:szCs w:val="20"/>
        </w:rPr>
        <w:t>5</w:t>
      </w:r>
      <w:r w:rsidR="001F6BF7" w:rsidRPr="00E13FA6">
        <w:rPr>
          <w:rFonts w:ascii="Calibri" w:hAnsi="Calibri" w:cs="Calibri"/>
          <w:sz w:val="20"/>
          <w:szCs w:val="20"/>
        </w:rPr>
        <w:t xml:space="preserve"> </w:t>
      </w:r>
      <w:r w:rsidR="00D80BA5" w:rsidRPr="00E13FA6">
        <w:rPr>
          <w:rFonts w:ascii="Calibri" w:hAnsi="Calibri" w:cs="Calibri"/>
          <w:sz w:val="20"/>
          <w:szCs w:val="20"/>
        </w:rPr>
        <w:t>r.</w:t>
      </w:r>
    </w:p>
    <w:p w14:paraId="266CDDCC" w14:textId="77777777" w:rsidR="00DA509A" w:rsidRPr="00E13FA6" w:rsidRDefault="00DA509A" w:rsidP="00DA509A">
      <w:pPr>
        <w:jc w:val="right"/>
        <w:rPr>
          <w:rFonts w:ascii="Calibri" w:hAnsi="Calibri" w:cs="Calibri"/>
          <w:sz w:val="20"/>
          <w:szCs w:val="20"/>
        </w:rPr>
      </w:pPr>
    </w:p>
    <w:p w14:paraId="3985AD4E" w14:textId="77777777" w:rsidR="00DA509A" w:rsidRPr="00E13FA6" w:rsidRDefault="00DA509A" w:rsidP="00DA509A">
      <w:pPr>
        <w:jc w:val="right"/>
        <w:rPr>
          <w:rFonts w:ascii="Calibri" w:hAnsi="Calibri" w:cs="Calibri"/>
          <w:sz w:val="20"/>
          <w:szCs w:val="20"/>
        </w:rPr>
      </w:pPr>
    </w:p>
    <w:p w14:paraId="37315932" w14:textId="77777777" w:rsidR="00DF3355" w:rsidRPr="00E13FA6" w:rsidRDefault="00DA509A" w:rsidP="00DF3355">
      <w:pPr>
        <w:tabs>
          <w:tab w:val="left" w:pos="6360"/>
        </w:tabs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................................................</w:t>
      </w:r>
      <w:r w:rsidR="002F68AE" w:rsidRPr="00E13FA6">
        <w:rPr>
          <w:rFonts w:ascii="Calibri" w:hAnsi="Calibri" w:cs="Calibri"/>
          <w:sz w:val="20"/>
          <w:szCs w:val="20"/>
        </w:rPr>
        <w:tab/>
      </w:r>
    </w:p>
    <w:p w14:paraId="2308A7AB" w14:textId="5F396054" w:rsidR="00DA509A" w:rsidRPr="00E13FA6" w:rsidRDefault="00235B00" w:rsidP="00DF3355">
      <w:pPr>
        <w:tabs>
          <w:tab w:val="left" w:pos="6360"/>
        </w:tabs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(Nazwa i adres W</w:t>
      </w:r>
      <w:r w:rsidR="006C262E" w:rsidRPr="00E13FA6">
        <w:rPr>
          <w:rFonts w:ascii="Calibri" w:hAnsi="Calibri" w:cs="Calibri"/>
          <w:sz w:val="20"/>
          <w:szCs w:val="20"/>
        </w:rPr>
        <w:t xml:space="preserve">ykonawcy)  </w:t>
      </w:r>
    </w:p>
    <w:p w14:paraId="1E14FE73" w14:textId="77777777" w:rsidR="00DA509A" w:rsidRPr="00E13FA6" w:rsidRDefault="00983423" w:rsidP="00DA509A">
      <w:pPr>
        <w:pStyle w:val="Nagwek1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  <w:r w:rsidRPr="00E13FA6"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 w:rsidRPr="00E13FA6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  <w:r w:rsidR="00893955" w:rsidRPr="00E13FA6">
        <w:rPr>
          <w:rFonts w:ascii="Calibri" w:hAnsi="Calibri" w:cs="Calibri"/>
          <w:iCs/>
          <w:color w:val="auto"/>
          <w:sz w:val="20"/>
          <w:szCs w:val="20"/>
          <w:lang w:val="pl-PL"/>
        </w:rPr>
        <w:t xml:space="preserve"> </w:t>
      </w:r>
    </w:p>
    <w:p w14:paraId="26724584" w14:textId="77777777" w:rsidR="00DA509A" w:rsidRPr="00E13FA6" w:rsidRDefault="00DA509A" w:rsidP="00BD1B85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E13FA6">
        <w:rPr>
          <w:rFonts w:ascii="Calibri" w:hAnsi="Calibri" w:cs="Calibri"/>
          <w:b w:val="0"/>
          <w:bCs w:val="0"/>
          <w:sz w:val="20"/>
          <w:szCs w:val="20"/>
        </w:rPr>
        <w:t xml:space="preserve">Nawiązując do zaproszenia złożenia oferty </w:t>
      </w:r>
      <w:r w:rsidR="00017D2A" w:rsidRPr="00E13FA6">
        <w:rPr>
          <w:rFonts w:ascii="Calibri" w:hAnsi="Calibri" w:cs="Calibri"/>
          <w:b w:val="0"/>
          <w:bCs w:val="0"/>
          <w:sz w:val="20"/>
          <w:szCs w:val="20"/>
          <w:lang w:val="pl-PL"/>
        </w:rPr>
        <w:t>na realizację zamówienia publicznego</w:t>
      </w:r>
      <w:r w:rsidRPr="00E13FA6">
        <w:rPr>
          <w:rFonts w:ascii="Calibri" w:hAnsi="Calibri" w:cs="Calibri"/>
          <w:b w:val="0"/>
          <w:sz w:val="20"/>
          <w:szCs w:val="20"/>
        </w:rPr>
        <w:t xml:space="preserve"> </w:t>
      </w:r>
      <w:r w:rsidRPr="00E13FA6">
        <w:rPr>
          <w:rFonts w:ascii="Calibri" w:hAnsi="Calibri" w:cs="Calibri"/>
          <w:b w:val="0"/>
          <w:bCs w:val="0"/>
          <w:sz w:val="20"/>
          <w:szCs w:val="20"/>
        </w:rPr>
        <w:t>na:</w:t>
      </w:r>
    </w:p>
    <w:p w14:paraId="08E1943A" w14:textId="77777777" w:rsidR="00FA40F8" w:rsidRPr="001E1863" w:rsidRDefault="00FA40F8" w:rsidP="001E1863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40342004"/>
    </w:p>
    <w:bookmarkEnd w:id="0"/>
    <w:p w14:paraId="3AECEE28" w14:textId="459A2276" w:rsidR="001E1863" w:rsidRPr="001E1863" w:rsidRDefault="006C6D44" w:rsidP="001E1863">
      <w:pPr>
        <w:pStyle w:val="Tytu"/>
        <w:shd w:val="clear" w:color="auto" w:fill="D9E2F3" w:themeFill="accent1" w:themeFillTint="33"/>
        <w:rPr>
          <w:rFonts w:asciiTheme="minorHAnsi" w:hAnsiTheme="minorHAnsi" w:cstheme="minorHAnsi"/>
          <w:sz w:val="22"/>
          <w:lang w:bidi="pl-PL"/>
        </w:rPr>
      </w:pPr>
      <w:r w:rsidRPr="006C6D44">
        <w:rPr>
          <w:rFonts w:ascii="Calibri" w:hAnsi="Calibri" w:cs="Calibri"/>
          <w:bCs w:val="0"/>
          <w:sz w:val="22"/>
        </w:rPr>
        <w:t>Przeprowadzenie 12</w:t>
      </w:r>
      <w:r w:rsidRPr="006C6D44">
        <w:rPr>
          <w:rFonts w:ascii="Calibri" w:hAnsi="Calibri" w:cs="Calibri"/>
          <w:sz w:val="22"/>
        </w:rPr>
        <w:t xml:space="preserve"> usług doradczych</w:t>
      </w:r>
      <w:r w:rsidRPr="006C6D44">
        <w:rPr>
          <w:sz w:val="22"/>
        </w:rPr>
        <w:t xml:space="preserve"> </w:t>
      </w:r>
      <w:r w:rsidR="001E1863" w:rsidRPr="001E1863">
        <w:rPr>
          <w:rFonts w:asciiTheme="minorHAnsi" w:hAnsiTheme="minorHAnsi" w:cstheme="minorHAnsi"/>
          <w:sz w:val="22"/>
        </w:rPr>
        <w:t>dla przedsiębiorstw z sektora MŚP w związku z realizacją usługi DORADZTWO W ZAKRESIE CYBERBE</w:t>
      </w:r>
      <w:bookmarkStart w:id="1" w:name="_GoBack"/>
      <w:bookmarkEnd w:id="1"/>
      <w:r w:rsidR="001E1863" w:rsidRPr="001E1863">
        <w:rPr>
          <w:rFonts w:asciiTheme="minorHAnsi" w:hAnsiTheme="minorHAnsi" w:cstheme="minorHAnsi"/>
          <w:sz w:val="22"/>
        </w:rPr>
        <w:t>ZPIECZEŃSTWA w ramach projektu „</w:t>
      </w:r>
      <w:proofErr w:type="spellStart"/>
      <w:r w:rsidR="001E1863" w:rsidRPr="001E1863">
        <w:rPr>
          <w:rFonts w:asciiTheme="minorHAnsi" w:hAnsiTheme="minorHAnsi" w:cstheme="minorHAnsi"/>
          <w:sz w:val="22"/>
        </w:rPr>
        <w:t>Technopark</w:t>
      </w:r>
      <w:proofErr w:type="spellEnd"/>
      <w:r w:rsidR="001E1863" w:rsidRPr="001E1863">
        <w:rPr>
          <w:rFonts w:asciiTheme="minorHAnsi" w:hAnsiTheme="minorHAnsi" w:cstheme="minorHAnsi"/>
          <w:sz w:val="22"/>
        </w:rPr>
        <w:t xml:space="preserve"> Kielce DIH” współfinansowanego ze środków Programu Cyfrowa Europa (Digital Europe) oraz Funduszy Europejskich dla Nowoczesnej Gospodarki na lata 2021-2027 (FENG).</w:t>
      </w:r>
    </w:p>
    <w:p w14:paraId="0C4609E0" w14:textId="77777777" w:rsidR="00ED3865" w:rsidRPr="00E13FA6" w:rsidRDefault="00ED3865" w:rsidP="00D82BB9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5F57ED5" w14:textId="77777777" w:rsidR="00016153" w:rsidRPr="00E13FA6" w:rsidRDefault="00016153" w:rsidP="00016153">
      <w:pPr>
        <w:pStyle w:val="Bezodstpw"/>
        <w:ind w:firstLine="567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F933EC" w:rsidRPr="00E13FA6">
        <w:rPr>
          <w:rFonts w:ascii="Calibri" w:hAnsi="Calibri" w:cs="Calibri"/>
          <w:sz w:val="20"/>
          <w:szCs w:val="20"/>
        </w:rPr>
        <w:t xml:space="preserve">postępowania </w:t>
      </w:r>
      <w:r w:rsidRPr="00E13FA6">
        <w:rPr>
          <w:rFonts w:ascii="Calibri" w:hAnsi="Calibri" w:cs="Calibri"/>
          <w:sz w:val="20"/>
          <w:szCs w:val="20"/>
        </w:rPr>
        <w:t xml:space="preserve"> składamy niniejszą ofertę:</w:t>
      </w:r>
    </w:p>
    <w:p w14:paraId="660FB4E0" w14:textId="77777777" w:rsidR="00251BC7" w:rsidRPr="00E13FA6" w:rsidRDefault="00251BC7" w:rsidP="00E132F5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E132F5" w:rsidRPr="00E13FA6" w14:paraId="788709FC" w14:textId="77777777" w:rsidTr="00400C25">
        <w:trPr>
          <w:trHeight w:val="340"/>
        </w:trPr>
        <w:tc>
          <w:tcPr>
            <w:tcW w:w="8789" w:type="dxa"/>
          </w:tcPr>
          <w:p w14:paraId="039AED30" w14:textId="77777777" w:rsidR="00E23985" w:rsidRPr="000B0A22" w:rsidRDefault="00E132F5" w:rsidP="00D9450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5FA890C8" w14:textId="77777777" w:rsidR="00B2584C" w:rsidRPr="000B0A22" w:rsidRDefault="00B2584C" w:rsidP="00272C0F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5A42FC59" w14:textId="77777777" w:rsidR="00713945" w:rsidRDefault="00E132F5" w:rsidP="00713945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.....................</w:t>
            </w:r>
            <w:r w:rsidR="00272C0F" w:rsidRPr="000B0A22">
              <w:rPr>
                <w:rFonts w:ascii="Calibri" w:hAnsi="Calibri" w:cs="Calibri"/>
                <w:b/>
                <w:sz w:val="20"/>
                <w:szCs w:val="20"/>
              </w:rPr>
              <w:t>.............</w:t>
            </w: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 złotych</w:t>
            </w:r>
            <w:r w:rsidR="0013435D" w:rsidRPr="000B0A2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B0A22">
              <w:rPr>
                <w:rFonts w:ascii="Calibri" w:hAnsi="Calibri" w:cs="Calibri"/>
                <w:sz w:val="20"/>
                <w:szCs w:val="20"/>
              </w:rPr>
              <w:t>w tym podatek VAT</w:t>
            </w:r>
          </w:p>
          <w:p w14:paraId="1EF001F0" w14:textId="27B04647" w:rsidR="00D106E0" w:rsidRPr="00713945" w:rsidRDefault="00713945" w:rsidP="00713945">
            <w:pPr>
              <w:tabs>
                <w:tab w:val="left" w:pos="426"/>
              </w:tabs>
              <w:spacing w:before="120" w:line="276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Koszt jednej usługi wyceniono na: </w:t>
            </w:r>
            <w:r w:rsidRPr="00713945">
              <w:rPr>
                <w:rFonts w:ascii="Calibri" w:hAnsi="Calibri" w:cs="Calibri"/>
                <w:i/>
                <w:sz w:val="20"/>
                <w:szCs w:val="20"/>
              </w:rPr>
              <w:t>...................................................... złotych w tym podatek VAT</w:t>
            </w:r>
            <w:r w:rsidRPr="00713945">
              <w:rPr>
                <w:rFonts w:ascii="Calibri" w:hAnsi="Calibri" w:cs="Calibri"/>
                <w:i/>
                <w:sz w:val="20"/>
                <w:szCs w:val="20"/>
              </w:rPr>
              <w:br/>
            </w:r>
          </w:p>
        </w:tc>
      </w:tr>
    </w:tbl>
    <w:p w14:paraId="6F96F26B" w14:textId="77777777" w:rsidR="00016153" w:rsidRPr="00E13FA6" w:rsidRDefault="00016153" w:rsidP="00791875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E13FA6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0CDEE60A" w14:textId="0E03E64D" w:rsidR="00016153" w:rsidRPr="00E13FA6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W </w:t>
      </w:r>
      <w:r w:rsidR="001C77FD" w:rsidRPr="00E13FA6">
        <w:rPr>
          <w:rFonts w:ascii="Calibri" w:eastAsia="Arial Unicode MS" w:hAnsi="Calibri" w:cs="Calibri"/>
          <w:b/>
          <w:sz w:val="20"/>
          <w:szCs w:val="20"/>
        </w:rPr>
        <w:t>rozdziale</w:t>
      </w: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="007C0340" w:rsidRPr="00E13FA6">
        <w:rPr>
          <w:rFonts w:ascii="Calibri" w:eastAsia="Arial Unicode MS" w:hAnsi="Calibri" w:cs="Calibri"/>
          <w:b/>
          <w:sz w:val="20"/>
          <w:szCs w:val="20"/>
        </w:rPr>
        <w:t>XV</w:t>
      </w: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="001C77FD" w:rsidRPr="00E13FA6">
        <w:rPr>
          <w:rFonts w:ascii="Calibri" w:eastAsia="Arial Unicode MS" w:hAnsi="Calibri" w:cs="Calibri"/>
          <w:b/>
          <w:sz w:val="20"/>
          <w:szCs w:val="20"/>
        </w:rPr>
        <w:t xml:space="preserve">ust. </w:t>
      </w:r>
      <w:r w:rsidR="00272C0F" w:rsidRPr="00E13FA6">
        <w:rPr>
          <w:rFonts w:ascii="Calibri" w:eastAsia="Arial Unicode MS" w:hAnsi="Calibri" w:cs="Calibri"/>
          <w:b/>
          <w:sz w:val="20"/>
          <w:szCs w:val="20"/>
        </w:rPr>
        <w:t>6</w:t>
      </w:r>
      <w:r w:rsidR="00795E1E" w:rsidRPr="00E13FA6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SWZ Zamawiający wymaga złożenia wraz z ofertą informacji o </w:t>
      </w:r>
      <w:r w:rsidRPr="00E13FA6">
        <w:rPr>
          <w:rFonts w:ascii="Calibri" w:hAnsi="Calibri" w:cs="Calibri"/>
          <w:b/>
          <w:sz w:val="20"/>
          <w:szCs w:val="20"/>
        </w:rPr>
        <w:t xml:space="preserve">powstaniu zamawiającego </w:t>
      </w:r>
      <w:r w:rsidRPr="00E13FA6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E2BC826" w14:textId="77777777" w:rsidR="00016153" w:rsidRPr="00E13FA6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50AA54B0" w14:textId="77777777" w:rsidR="00016153" w:rsidRPr="00E13FA6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libri" w:hAnsi="Calibri" w:cs="Calibri"/>
          <w:sz w:val="20"/>
          <w:szCs w:val="20"/>
          <w:u w:val="single"/>
        </w:rPr>
      </w:pPr>
      <w:r w:rsidRPr="00E13FA6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317FB995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0BFF5436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  <w:lang w:val="de-DE"/>
        </w:rPr>
      </w:pPr>
      <w:r w:rsidRPr="00E13FA6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5D4E4F3E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Numer telefonu:</w:t>
      </w:r>
      <w:r w:rsidRPr="00E13FA6">
        <w:rPr>
          <w:rFonts w:ascii="Calibri" w:hAnsi="Calibri" w:cs="Calibri"/>
          <w:sz w:val="20"/>
          <w:szCs w:val="20"/>
        </w:rPr>
        <w:tab/>
        <w:t>.…</w:t>
      </w:r>
      <w:r w:rsidR="00A01447" w:rsidRPr="00E13FA6">
        <w:rPr>
          <w:rFonts w:ascii="Calibri" w:hAnsi="Calibri" w:cs="Calibri"/>
          <w:sz w:val="20"/>
          <w:szCs w:val="20"/>
        </w:rPr>
        <w:t xml:space="preserve"> </w:t>
      </w:r>
      <w:r w:rsidRPr="00E13FA6">
        <w:rPr>
          <w:rFonts w:ascii="Calibri" w:hAnsi="Calibri" w:cs="Calibri"/>
          <w:sz w:val="20"/>
          <w:szCs w:val="20"/>
        </w:rPr>
        <w:t>/ ……………………</w:t>
      </w:r>
    </w:p>
    <w:p w14:paraId="2042DD22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Numer faksu:</w:t>
      </w:r>
      <w:r w:rsidRPr="00E13FA6">
        <w:rPr>
          <w:rFonts w:ascii="Calibri" w:hAnsi="Calibri" w:cs="Calibri"/>
          <w:sz w:val="20"/>
          <w:szCs w:val="20"/>
        </w:rPr>
        <w:tab/>
        <w:t>.…/ ....................................</w:t>
      </w:r>
    </w:p>
    <w:p w14:paraId="402A3280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Numer REGON:</w:t>
      </w:r>
      <w:r w:rsidRPr="00E13FA6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2DE0277A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Adres kontaktowy e</w:t>
      </w:r>
      <w:r w:rsidR="00F30C2A" w:rsidRPr="00E13FA6">
        <w:rPr>
          <w:rFonts w:ascii="Calibri" w:hAnsi="Calibri" w:cs="Calibri"/>
          <w:sz w:val="20"/>
          <w:szCs w:val="20"/>
        </w:rPr>
        <w:t>-</w:t>
      </w:r>
      <w:r w:rsidRPr="00E13FA6"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64AA559B" w14:textId="77777777" w:rsidR="000B0A22" w:rsidRPr="000B0A22" w:rsidRDefault="000B0A22" w:rsidP="000B0A22">
      <w:pPr>
        <w:tabs>
          <w:tab w:val="left" w:pos="426"/>
        </w:tabs>
        <w:spacing w:after="120"/>
        <w:ind w:left="567"/>
        <w:jc w:val="both"/>
        <w:rPr>
          <w:rFonts w:ascii="Calibri" w:hAnsi="Calibri" w:cs="Calibri"/>
          <w:sz w:val="20"/>
          <w:szCs w:val="20"/>
        </w:rPr>
      </w:pPr>
      <w:r w:rsidRPr="000B0A22">
        <w:rPr>
          <w:rFonts w:ascii="Calibri" w:hAnsi="Calibri" w:cs="Calibri"/>
          <w:sz w:val="20"/>
          <w:szCs w:val="20"/>
        </w:rPr>
        <w:t>Adres e-mail Gwaranta (banku, firmy ubezpieczeniowej, poręczyciela, funduszu gwarancyjnego itp.) do zwrotu wadium: ………………………………………………… (wypełnić w przypadku wnoszenia wadium w formie gwarancji)</w:t>
      </w:r>
    </w:p>
    <w:p w14:paraId="3A99C355" w14:textId="75A3003C" w:rsidR="002E23C2" w:rsidRPr="00E13FA6" w:rsidRDefault="000B0A22" w:rsidP="000B0A22">
      <w:pPr>
        <w:tabs>
          <w:tab w:val="left" w:pos="426"/>
        </w:tabs>
        <w:spacing w:after="120"/>
        <w:ind w:left="567"/>
        <w:jc w:val="both"/>
        <w:rPr>
          <w:rFonts w:ascii="Calibri" w:hAnsi="Calibri" w:cs="Calibri"/>
          <w:sz w:val="20"/>
          <w:szCs w:val="20"/>
        </w:rPr>
      </w:pPr>
      <w:r w:rsidRPr="000B0A22">
        <w:rPr>
          <w:rFonts w:ascii="Calibri" w:hAnsi="Calibri" w:cs="Calibri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0B573808" w14:textId="5824B543" w:rsidR="00016153" w:rsidRPr="00E13FA6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libri" w:hAnsi="Calibri" w:cs="Calibri"/>
          <w:b/>
          <w:sz w:val="20"/>
          <w:szCs w:val="20"/>
        </w:rPr>
      </w:pPr>
      <w:r w:rsidRPr="00E13FA6">
        <w:rPr>
          <w:rFonts w:ascii="Calibri" w:hAnsi="Calibri" w:cs="Calibri"/>
          <w:b/>
          <w:sz w:val="20"/>
          <w:szCs w:val="20"/>
        </w:rPr>
        <w:lastRenderedPageBreak/>
        <w:t xml:space="preserve">UWAGA; proszę podać czytelny; adres e-mail na który wykonawca będzie otrzymywał </w:t>
      </w:r>
      <w:r w:rsidR="00005ABC" w:rsidRPr="00E13FA6">
        <w:rPr>
          <w:rFonts w:ascii="Calibri" w:hAnsi="Calibri" w:cs="Calibri"/>
          <w:b/>
          <w:sz w:val="20"/>
          <w:szCs w:val="20"/>
        </w:rPr>
        <w:br/>
      </w:r>
      <w:r w:rsidRPr="00E13FA6">
        <w:rPr>
          <w:rFonts w:ascii="Calibri" w:hAnsi="Calibri" w:cs="Calibri"/>
          <w:b/>
          <w:sz w:val="20"/>
          <w:szCs w:val="20"/>
        </w:rPr>
        <w:t>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2C0D540A" w14:textId="77777777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E13FA6">
        <w:rPr>
          <w:rFonts w:ascii="Calibri" w:hAnsi="Calibri" w:cs="Calibri"/>
          <w:sz w:val="20"/>
          <w:szCs w:val="20"/>
        </w:rPr>
        <w:t xml:space="preserve">będą zgodne z wzorem </w:t>
      </w:r>
      <w:r w:rsidR="00581989" w:rsidRPr="00E13FA6">
        <w:rPr>
          <w:rFonts w:ascii="Calibri" w:hAnsi="Calibri" w:cs="Calibri"/>
          <w:sz w:val="20"/>
          <w:szCs w:val="20"/>
        </w:rPr>
        <w:t>umowy będącym załącznikiem do S</w:t>
      </w:r>
      <w:r w:rsidRPr="00E13FA6">
        <w:rPr>
          <w:rFonts w:ascii="Calibri" w:hAnsi="Calibri" w:cs="Calibri"/>
          <w:sz w:val="20"/>
          <w:szCs w:val="20"/>
        </w:rPr>
        <w:t>WZ.</w:t>
      </w:r>
    </w:p>
    <w:p w14:paraId="165DC1E7" w14:textId="0631076C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Oświadczamy, że z</w:t>
      </w:r>
      <w:r w:rsidR="00581989" w:rsidRPr="00E13FA6">
        <w:rPr>
          <w:rFonts w:ascii="Calibri" w:hAnsi="Calibri" w:cs="Calibri"/>
          <w:sz w:val="20"/>
          <w:szCs w:val="20"/>
        </w:rPr>
        <w:t xml:space="preserve">apoznaliśmy się ze specyfikacją </w:t>
      </w:r>
      <w:r w:rsidRPr="00E13FA6">
        <w:rPr>
          <w:rFonts w:ascii="Calibri" w:hAnsi="Calibri" w:cs="Calibri"/>
          <w:sz w:val="20"/>
          <w:szCs w:val="20"/>
        </w:rPr>
        <w:t xml:space="preserve">warunków zamówienia, w tym z wzorem umowy </w:t>
      </w:r>
      <w:r w:rsidR="00CF4CDC">
        <w:rPr>
          <w:rFonts w:ascii="Calibri" w:hAnsi="Calibri" w:cs="Calibri"/>
          <w:sz w:val="20"/>
          <w:szCs w:val="20"/>
        </w:rPr>
        <w:br/>
      </w:r>
      <w:r w:rsidRPr="00E13FA6">
        <w:rPr>
          <w:rFonts w:ascii="Calibri" w:hAnsi="Calibri" w:cs="Calibri"/>
          <w:sz w:val="20"/>
          <w:szCs w:val="20"/>
        </w:rPr>
        <w:t>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5E46C39" w14:textId="77777777" w:rsidR="009D15AA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47188E1D" w14:textId="21F663E6" w:rsidR="009D15AA" w:rsidRPr="00E13FA6" w:rsidRDefault="009D15AA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 xml:space="preserve">Oświadczam, że wypełniłem obowiązki informacyjne przewidziane w art. 13 lub art. 14 RODO1) wobec osób fizycznych, od których dane osobowe bezpośrednio lub pośrednio pozyskałem w celu ubiegania się </w:t>
      </w:r>
      <w:r w:rsidR="00CF4CDC">
        <w:rPr>
          <w:rFonts w:ascii="Calibri" w:hAnsi="Calibri" w:cs="Calibri"/>
          <w:sz w:val="20"/>
          <w:szCs w:val="20"/>
        </w:rPr>
        <w:br/>
      </w:r>
      <w:r w:rsidRPr="00E13FA6">
        <w:rPr>
          <w:rFonts w:ascii="Calibri" w:hAnsi="Calibri" w:cs="Calibri"/>
          <w:sz w:val="20"/>
          <w:szCs w:val="20"/>
        </w:rPr>
        <w:t>o udzielenie zamówienia publicznego w niniejszym postępowaniu.**</w:t>
      </w:r>
    </w:p>
    <w:p w14:paraId="1410CC59" w14:textId="77777777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 w:rsidRPr="00E13FA6">
        <w:rPr>
          <w:rFonts w:ascii="Calibri" w:hAnsi="Calibri" w:cs="Calibri"/>
          <w:sz w:val="20"/>
          <w:szCs w:val="20"/>
        </w:rPr>
        <w:t xml:space="preserve">ę do zawarcia umowy w miejscu i </w:t>
      </w:r>
      <w:r w:rsidRPr="00E13FA6"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umowy.</w:t>
      </w:r>
    </w:p>
    <w:p w14:paraId="637C35B1" w14:textId="77777777" w:rsidR="007D79A5" w:rsidRPr="00E13FA6" w:rsidRDefault="007D79A5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 xml:space="preserve">Informuję, że </w:t>
      </w:r>
      <w:r w:rsidRPr="00E13FA6">
        <w:rPr>
          <w:rFonts w:ascii="Calibri" w:hAnsi="Calibri" w:cs="Calibri"/>
          <w:b/>
          <w:sz w:val="20"/>
          <w:szCs w:val="20"/>
        </w:rPr>
        <w:t xml:space="preserve">jestem </w:t>
      </w:r>
      <w:r w:rsidR="00981648" w:rsidRPr="00E13FA6">
        <w:rPr>
          <w:rFonts w:ascii="Calibri" w:hAnsi="Calibri" w:cs="Calibri"/>
          <w:b/>
          <w:sz w:val="20"/>
          <w:szCs w:val="20"/>
        </w:rPr>
        <w:t>mikro/</w:t>
      </w:r>
      <w:r w:rsidRPr="00E13FA6">
        <w:rPr>
          <w:rFonts w:ascii="Calibri" w:hAnsi="Calibri" w:cs="Calibri"/>
          <w:b/>
          <w:sz w:val="20"/>
          <w:szCs w:val="20"/>
        </w:rPr>
        <w:t>małym/średnim</w:t>
      </w:r>
      <w:r w:rsidR="00AE637E" w:rsidRPr="00E13FA6">
        <w:rPr>
          <w:rFonts w:ascii="Calibri" w:hAnsi="Calibri" w:cs="Calibri"/>
          <w:b/>
          <w:sz w:val="20"/>
          <w:szCs w:val="20"/>
        </w:rPr>
        <w:t>/dużym</w:t>
      </w:r>
      <w:r w:rsidRPr="00E13FA6">
        <w:rPr>
          <w:rFonts w:ascii="Calibri" w:hAnsi="Calibri" w:cs="Calibri"/>
          <w:b/>
          <w:sz w:val="20"/>
          <w:szCs w:val="20"/>
        </w:rPr>
        <w:t>*** przedsiębiorcą.</w:t>
      </w:r>
    </w:p>
    <w:p w14:paraId="2CF8C039" w14:textId="77777777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5DF31BA1" w14:textId="77777777" w:rsidR="00016153" w:rsidRPr="00E13FA6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7CFEC" w14:textId="77777777" w:rsidR="00016153" w:rsidRPr="00E13FA6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97061CE" w14:textId="77777777" w:rsidR="00F30C2A" w:rsidRPr="00E13FA6" w:rsidRDefault="00F30C2A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7650A35" w14:textId="77777777" w:rsidR="00D37E9A" w:rsidRPr="00E13FA6" w:rsidRDefault="004A5CD8" w:rsidP="004A5CD8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………………………………………….</w:t>
      </w:r>
    </w:p>
    <w:p w14:paraId="0A455C16" w14:textId="77777777" w:rsidR="009D15AA" w:rsidRPr="00E13FA6" w:rsidRDefault="009D15AA" w:rsidP="009D15AA">
      <w:pPr>
        <w:pStyle w:val="Lista5"/>
        <w:spacing w:line="276" w:lineRule="auto"/>
        <w:ind w:left="284" w:hanging="284"/>
        <w:rPr>
          <w:rFonts w:ascii="Calibri" w:hAnsi="Calibri" w:cs="Calibri"/>
          <w:snapToGrid w:val="0"/>
          <w:sz w:val="16"/>
          <w:szCs w:val="16"/>
        </w:rPr>
      </w:pPr>
      <w:r w:rsidRPr="00E13FA6">
        <w:rPr>
          <w:rFonts w:ascii="Calibri" w:hAnsi="Calibri" w:cs="Calibri"/>
          <w:snapToGrid w:val="0"/>
          <w:sz w:val="16"/>
          <w:szCs w:val="16"/>
        </w:rPr>
        <w:t>* niepotrzebne skreślić</w:t>
      </w:r>
    </w:p>
    <w:p w14:paraId="21EA80C0" w14:textId="77777777" w:rsidR="009D15AA" w:rsidRPr="00E13FA6" w:rsidRDefault="009D15AA" w:rsidP="009D15AA">
      <w:pPr>
        <w:pStyle w:val="Lista5"/>
        <w:ind w:left="142" w:hanging="142"/>
        <w:jc w:val="both"/>
        <w:rPr>
          <w:rFonts w:ascii="Calibri" w:hAnsi="Calibri" w:cs="Calibri"/>
          <w:snapToGrid w:val="0"/>
          <w:sz w:val="16"/>
          <w:szCs w:val="16"/>
        </w:rPr>
      </w:pPr>
      <w:r w:rsidRPr="00E13FA6">
        <w:rPr>
          <w:rFonts w:ascii="Calibri" w:hAnsi="Calibri" w:cs="Calibri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C5A078A" w14:textId="77777777" w:rsidR="009D15AA" w:rsidRDefault="009D15AA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E13FA6">
        <w:rPr>
          <w:rFonts w:ascii="Calibri" w:hAnsi="Calibri" w:cs="Calibri"/>
          <w:b/>
          <w:sz w:val="16"/>
          <w:szCs w:val="16"/>
          <w:vertAlign w:val="superscript"/>
        </w:rPr>
        <w:t>1)</w:t>
      </w:r>
      <w:r w:rsidRPr="00E13FA6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69E1E7" w14:textId="77777777" w:rsidR="001E3880" w:rsidRDefault="001E3880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b/>
          <w:sz w:val="16"/>
          <w:szCs w:val="16"/>
        </w:rPr>
      </w:pPr>
    </w:p>
    <w:p w14:paraId="60E7C85C" w14:textId="77777777" w:rsidR="001E3880" w:rsidRDefault="001E3880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b/>
          <w:sz w:val="16"/>
          <w:szCs w:val="16"/>
        </w:rPr>
      </w:pPr>
    </w:p>
    <w:p w14:paraId="563248A5" w14:textId="77777777" w:rsidR="001E3880" w:rsidRDefault="001E3880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b/>
          <w:sz w:val="16"/>
          <w:szCs w:val="16"/>
        </w:rPr>
      </w:pPr>
    </w:p>
    <w:p w14:paraId="530C1DE7" w14:textId="590F64AB" w:rsidR="001E3880" w:rsidRPr="001E3880" w:rsidRDefault="001E3880" w:rsidP="001E3880">
      <w:pPr>
        <w:pStyle w:val="Lista5"/>
        <w:spacing w:line="276" w:lineRule="auto"/>
        <w:ind w:left="142" w:hanging="142"/>
        <w:jc w:val="center"/>
        <w:rPr>
          <w:rFonts w:ascii="Calibri" w:hAnsi="Calibri" w:cs="Calibri"/>
          <w:sz w:val="18"/>
          <w:szCs w:val="18"/>
        </w:rPr>
      </w:pPr>
      <w:r w:rsidRPr="001E3880">
        <w:rPr>
          <w:rFonts w:ascii="Calibri" w:hAnsi="Calibri" w:cs="Calibri"/>
          <w:b/>
          <w:sz w:val="18"/>
          <w:szCs w:val="18"/>
          <w:highlight w:val="yellow"/>
        </w:rPr>
        <w:t xml:space="preserve">Dokument musi być </w:t>
      </w:r>
      <w:bookmarkStart w:id="2" w:name="_Hlk67762173"/>
      <w:r w:rsidRPr="001E3880">
        <w:rPr>
          <w:rFonts w:ascii="Calibri" w:hAnsi="Calibri" w:cs="Calibri"/>
          <w:b/>
          <w:sz w:val="18"/>
          <w:szCs w:val="18"/>
          <w:highlight w:val="yellow"/>
        </w:rPr>
        <w:t xml:space="preserve">podpisany </w:t>
      </w:r>
      <w:bookmarkStart w:id="3" w:name="_Hlk67762143"/>
      <w:r w:rsidRPr="001E3880">
        <w:rPr>
          <w:rFonts w:ascii="Calibri" w:hAnsi="Calibri" w:cs="Calibri"/>
          <w:b/>
          <w:sz w:val="18"/>
          <w:szCs w:val="18"/>
          <w:highlight w:val="yellow"/>
        </w:rPr>
        <w:t xml:space="preserve">kwalifikowanym podpisem elektronicznym lub podpisem zaufanym </w:t>
      </w:r>
      <w:r>
        <w:rPr>
          <w:rFonts w:ascii="Calibri" w:hAnsi="Calibri" w:cs="Calibri"/>
          <w:b/>
          <w:sz w:val="18"/>
          <w:szCs w:val="18"/>
          <w:highlight w:val="yellow"/>
        </w:rPr>
        <w:br/>
      </w:r>
      <w:r w:rsidRPr="001E3880">
        <w:rPr>
          <w:rFonts w:ascii="Calibri" w:hAnsi="Calibri" w:cs="Calibri"/>
          <w:b/>
          <w:sz w:val="18"/>
          <w:szCs w:val="18"/>
          <w:highlight w:val="yellow"/>
        </w:rPr>
        <w:t>lub podpisem osobistym</w:t>
      </w:r>
      <w:r w:rsidRPr="001E3880">
        <w:rPr>
          <w:rFonts w:ascii="Calibri" w:hAnsi="Calibri" w:cs="Calibri"/>
          <w:sz w:val="18"/>
          <w:szCs w:val="18"/>
          <w:highlight w:val="yellow"/>
        </w:rPr>
        <w:t>.</w:t>
      </w:r>
      <w:bookmarkEnd w:id="2"/>
      <w:bookmarkEnd w:id="3"/>
    </w:p>
    <w:sectPr w:rsidR="001E3880" w:rsidRPr="001E3880" w:rsidSect="00D106E0">
      <w:headerReference w:type="default" r:id="rId11"/>
      <w:footerReference w:type="even" r:id="rId12"/>
      <w:footerReference w:type="default" r:id="rId13"/>
      <w:pgSz w:w="11906" w:h="16838"/>
      <w:pgMar w:top="1418" w:right="1418" w:bottom="1276" w:left="1418" w:header="426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FDC35F" w14:textId="77777777" w:rsidR="003F189C" w:rsidRDefault="003F189C">
      <w:r>
        <w:separator/>
      </w:r>
    </w:p>
  </w:endnote>
  <w:endnote w:type="continuationSeparator" w:id="0">
    <w:p w14:paraId="540A8693" w14:textId="77777777" w:rsidR="003F189C" w:rsidRDefault="003F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Arial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03833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B8F6AA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4B69C" w14:textId="1C7023D4" w:rsidR="00F61023" w:rsidRPr="006C43D1" w:rsidRDefault="006C6D44" w:rsidP="006C43D1">
    <w:pPr>
      <w:pStyle w:val="Stopka"/>
      <w:rPr>
        <w:lang w:val="pl-PL"/>
      </w:rPr>
    </w:pPr>
    <w:r>
      <w:rPr>
        <w:noProof/>
      </w:rPr>
      <w:pict w14:anchorId="6CC28D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112215352" o:spid="_x0000_s1032" type="#_x0000_t75" style="position:absolute;margin-left:-1.45pt;margin-top:769.25pt;width:595.3pt;height:70.85pt;z-index:251661312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" wrapcoords="8270 5515 7808 6664 7699 7353 7699 14706 7916 15626 8297 15626 8433 15626 20512 14936 20539 6894 8433 5515 8270 5515" o:allowoverlap="f">
          <v:imagedata r:id="rId1" o:title=""/>
          <w10:wrap type="through"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932B4" w14:textId="77777777" w:rsidR="003F189C" w:rsidRDefault="003F189C">
      <w:r>
        <w:separator/>
      </w:r>
    </w:p>
  </w:footnote>
  <w:footnote w:type="continuationSeparator" w:id="0">
    <w:p w14:paraId="5DB85501" w14:textId="77777777" w:rsidR="003F189C" w:rsidRDefault="003F1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99DCD" w14:textId="207DFD6E" w:rsidR="00CF335F" w:rsidRDefault="006C6D44" w:rsidP="00CF335F">
    <w:pPr>
      <w:pStyle w:val="Nagwek"/>
    </w:pPr>
    <w:r>
      <w:rPr>
        <w:noProof/>
      </w:rPr>
      <w:pict w14:anchorId="0F9CAE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margin-left:-71.4pt;margin-top:-71.45pt;width:595.2pt;height:841.9pt;z-index:-251658240;mso-position-horizontal-relative:margin;mso-position-vertical-relative:margin" o:allowincell="f">
          <v:imagedata r:id="rId1" o:title="papierDIH_podklad-03"/>
          <w10:wrap anchorx="margin" anchory="margin"/>
        </v:shape>
      </w:pict>
    </w:r>
    <w:r>
      <w:rPr>
        <w:noProof/>
      </w:rPr>
      <w:pict w14:anchorId="7920A826">
        <v:shape id="Obraz 2051818987" o:spid="_x0000_s1031" type="#_x0000_t75" alt="Obraz zawierający zrzut ekranu, ciemność, Grafika, Czcionka" style="position:absolute;margin-left:.45pt;margin-top:0;width:595.3pt;height:98.95pt;z-index:251659264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" wrapcoords="2612 6382 1469 6709 1360 6873 1360 13745 7672 13745 12187 13091 12242 11945 12378 11291 12378 9982 11290 9000 11344 8182 10909 7855 7672 6382 2612 6382" o:allowoverlap="f">
          <v:imagedata r:id="rId2" o:title="Obraz zawierający zrzut ekranu, ciemność, Grafika, Czcionka"/>
          <w10:wrap type="through" anchorx="page" anchory="page"/>
        </v:shape>
      </w:pict>
    </w:r>
  </w:p>
  <w:p w14:paraId="055779F9" w14:textId="77777777" w:rsidR="00CF335F" w:rsidRPr="001B3181" w:rsidRDefault="00CF335F" w:rsidP="00CF335F">
    <w:pPr>
      <w:pStyle w:val="Nagwek"/>
    </w:pPr>
  </w:p>
  <w:p w14:paraId="54244EE1" w14:textId="510F2749" w:rsidR="00B35023" w:rsidRPr="00CF335F" w:rsidRDefault="00B35023" w:rsidP="00CF33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D17FCC"/>
    <w:multiLevelType w:val="hybridMultilevel"/>
    <w:tmpl w:val="E0083246"/>
    <w:lvl w:ilvl="0" w:tplc="10DAF62A">
      <w:start w:val="1"/>
      <w:numFmt w:val="decimal"/>
      <w:lvlText w:val="%1)"/>
      <w:lvlJc w:val="left"/>
      <w:pPr>
        <w:ind w:left="1068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969A7"/>
    <w:multiLevelType w:val="hybridMultilevel"/>
    <w:tmpl w:val="A84E4F24"/>
    <w:lvl w:ilvl="0" w:tplc="A72CF0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F49397D"/>
    <w:multiLevelType w:val="hybridMultilevel"/>
    <w:tmpl w:val="6F40736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4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5">
    <w:nsid w:val="48D00D44"/>
    <w:multiLevelType w:val="hybridMultilevel"/>
    <w:tmpl w:val="40C8C6F6"/>
    <w:lvl w:ilvl="0" w:tplc="BFD833B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04C3F0C"/>
    <w:multiLevelType w:val="hybridMultilevel"/>
    <w:tmpl w:val="E0083246"/>
    <w:lvl w:ilvl="0" w:tplc="10DAF62A">
      <w:start w:val="1"/>
      <w:numFmt w:val="decimal"/>
      <w:lvlText w:val="%1)"/>
      <w:lvlJc w:val="left"/>
      <w:pPr>
        <w:ind w:left="1068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8">
    <w:nsid w:val="5EEB25C5"/>
    <w:multiLevelType w:val="hybridMultilevel"/>
    <w:tmpl w:val="6F40736C"/>
    <w:lvl w:ilvl="0" w:tplc="EB8282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5D74279"/>
    <w:multiLevelType w:val="hybridMultilevel"/>
    <w:tmpl w:val="7222FF6C"/>
    <w:lvl w:ilvl="0" w:tplc="D54656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CDB5428"/>
    <w:multiLevelType w:val="hybridMultilevel"/>
    <w:tmpl w:val="6BBC6A9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10"/>
  </w:num>
  <w:num w:numId="3">
    <w:abstractNumId w:val="16"/>
  </w:num>
  <w:num w:numId="4">
    <w:abstractNumId w:val="9"/>
  </w:num>
  <w:num w:numId="5">
    <w:abstractNumId w:val="18"/>
  </w:num>
  <w:num w:numId="6">
    <w:abstractNumId w:val="11"/>
  </w:num>
  <w:num w:numId="7">
    <w:abstractNumId w:val="19"/>
  </w:num>
  <w:num w:numId="8">
    <w:abstractNumId w:val="15"/>
  </w:num>
  <w:num w:numId="9">
    <w:abstractNumId w:val="12"/>
  </w:num>
  <w:num w:numId="10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932"/>
    <w:rsid w:val="0000347E"/>
    <w:rsid w:val="00005154"/>
    <w:rsid w:val="00005ABC"/>
    <w:rsid w:val="000065EB"/>
    <w:rsid w:val="000066DD"/>
    <w:rsid w:val="00006898"/>
    <w:rsid w:val="00006D71"/>
    <w:rsid w:val="00016153"/>
    <w:rsid w:val="00017D2A"/>
    <w:rsid w:val="000231AC"/>
    <w:rsid w:val="000239D4"/>
    <w:rsid w:val="00023F47"/>
    <w:rsid w:val="00025659"/>
    <w:rsid w:val="00026E3B"/>
    <w:rsid w:val="00027CE9"/>
    <w:rsid w:val="000316D2"/>
    <w:rsid w:val="00031CAA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5E78"/>
    <w:rsid w:val="000675E7"/>
    <w:rsid w:val="00070743"/>
    <w:rsid w:val="000726CE"/>
    <w:rsid w:val="0007488E"/>
    <w:rsid w:val="00075847"/>
    <w:rsid w:val="00077373"/>
    <w:rsid w:val="00080D85"/>
    <w:rsid w:val="00080F05"/>
    <w:rsid w:val="00081C0B"/>
    <w:rsid w:val="00084151"/>
    <w:rsid w:val="000858B3"/>
    <w:rsid w:val="00090A82"/>
    <w:rsid w:val="000970DD"/>
    <w:rsid w:val="00097381"/>
    <w:rsid w:val="0009755C"/>
    <w:rsid w:val="0009761B"/>
    <w:rsid w:val="000A0528"/>
    <w:rsid w:val="000A14D0"/>
    <w:rsid w:val="000A1940"/>
    <w:rsid w:val="000A1981"/>
    <w:rsid w:val="000A27ED"/>
    <w:rsid w:val="000A3AB9"/>
    <w:rsid w:val="000A3BB7"/>
    <w:rsid w:val="000A660B"/>
    <w:rsid w:val="000B0A22"/>
    <w:rsid w:val="000B0B94"/>
    <w:rsid w:val="000B0FF6"/>
    <w:rsid w:val="000B2EE7"/>
    <w:rsid w:val="000B37AC"/>
    <w:rsid w:val="000C09CC"/>
    <w:rsid w:val="000C152C"/>
    <w:rsid w:val="000C1FE3"/>
    <w:rsid w:val="000C3646"/>
    <w:rsid w:val="000D40FD"/>
    <w:rsid w:val="000D5492"/>
    <w:rsid w:val="000E05B9"/>
    <w:rsid w:val="000E05C1"/>
    <w:rsid w:val="000E18DD"/>
    <w:rsid w:val="000E4516"/>
    <w:rsid w:val="000E4E2A"/>
    <w:rsid w:val="000E5C6A"/>
    <w:rsid w:val="000E5DA7"/>
    <w:rsid w:val="000E7F53"/>
    <w:rsid w:val="0010294D"/>
    <w:rsid w:val="00102A85"/>
    <w:rsid w:val="00102C0C"/>
    <w:rsid w:val="00103155"/>
    <w:rsid w:val="00104CE0"/>
    <w:rsid w:val="001051A1"/>
    <w:rsid w:val="001054D9"/>
    <w:rsid w:val="00113C12"/>
    <w:rsid w:val="00114AAA"/>
    <w:rsid w:val="00114EE9"/>
    <w:rsid w:val="00115D22"/>
    <w:rsid w:val="001201D6"/>
    <w:rsid w:val="001218E1"/>
    <w:rsid w:val="00122276"/>
    <w:rsid w:val="00125658"/>
    <w:rsid w:val="00126E65"/>
    <w:rsid w:val="00127FF9"/>
    <w:rsid w:val="00131262"/>
    <w:rsid w:val="0013435D"/>
    <w:rsid w:val="00134417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610"/>
    <w:rsid w:val="0014366A"/>
    <w:rsid w:val="00145F79"/>
    <w:rsid w:val="0014707D"/>
    <w:rsid w:val="001472D4"/>
    <w:rsid w:val="00154181"/>
    <w:rsid w:val="0015421B"/>
    <w:rsid w:val="001568FB"/>
    <w:rsid w:val="00157704"/>
    <w:rsid w:val="0016212F"/>
    <w:rsid w:val="001624B1"/>
    <w:rsid w:val="00162505"/>
    <w:rsid w:val="00162560"/>
    <w:rsid w:val="00164656"/>
    <w:rsid w:val="00164F38"/>
    <w:rsid w:val="00165D29"/>
    <w:rsid w:val="0016685B"/>
    <w:rsid w:val="001720B9"/>
    <w:rsid w:val="0017416A"/>
    <w:rsid w:val="00174344"/>
    <w:rsid w:val="001748DD"/>
    <w:rsid w:val="00176AEC"/>
    <w:rsid w:val="001816EE"/>
    <w:rsid w:val="00185CD0"/>
    <w:rsid w:val="001866AD"/>
    <w:rsid w:val="00187BF3"/>
    <w:rsid w:val="00187F03"/>
    <w:rsid w:val="0019173E"/>
    <w:rsid w:val="00191FF7"/>
    <w:rsid w:val="00192C7B"/>
    <w:rsid w:val="00194CF3"/>
    <w:rsid w:val="001961BC"/>
    <w:rsid w:val="00197122"/>
    <w:rsid w:val="0019796C"/>
    <w:rsid w:val="001979DB"/>
    <w:rsid w:val="001A1117"/>
    <w:rsid w:val="001A4511"/>
    <w:rsid w:val="001A4C70"/>
    <w:rsid w:val="001A5611"/>
    <w:rsid w:val="001A5B4C"/>
    <w:rsid w:val="001A5CD6"/>
    <w:rsid w:val="001B000A"/>
    <w:rsid w:val="001B3135"/>
    <w:rsid w:val="001B4BA1"/>
    <w:rsid w:val="001B65FF"/>
    <w:rsid w:val="001C12C8"/>
    <w:rsid w:val="001C256F"/>
    <w:rsid w:val="001C33AC"/>
    <w:rsid w:val="001C3C1E"/>
    <w:rsid w:val="001C4E52"/>
    <w:rsid w:val="001C67DA"/>
    <w:rsid w:val="001C77FD"/>
    <w:rsid w:val="001C7926"/>
    <w:rsid w:val="001C7C3F"/>
    <w:rsid w:val="001C7E78"/>
    <w:rsid w:val="001D2EDA"/>
    <w:rsid w:val="001D3F79"/>
    <w:rsid w:val="001D6CF9"/>
    <w:rsid w:val="001E1863"/>
    <w:rsid w:val="001E314A"/>
    <w:rsid w:val="001E319E"/>
    <w:rsid w:val="001E3880"/>
    <w:rsid w:val="001E4565"/>
    <w:rsid w:val="001E6C02"/>
    <w:rsid w:val="001E6F19"/>
    <w:rsid w:val="001F1C7C"/>
    <w:rsid w:val="001F3802"/>
    <w:rsid w:val="001F4FD3"/>
    <w:rsid w:val="001F516F"/>
    <w:rsid w:val="001F5BFB"/>
    <w:rsid w:val="001F60E2"/>
    <w:rsid w:val="001F6BF7"/>
    <w:rsid w:val="001F6ECF"/>
    <w:rsid w:val="002013CA"/>
    <w:rsid w:val="00204600"/>
    <w:rsid w:val="00205194"/>
    <w:rsid w:val="002060F1"/>
    <w:rsid w:val="0021097F"/>
    <w:rsid w:val="00211D44"/>
    <w:rsid w:val="00213968"/>
    <w:rsid w:val="0022014E"/>
    <w:rsid w:val="002232E2"/>
    <w:rsid w:val="00223750"/>
    <w:rsid w:val="00224456"/>
    <w:rsid w:val="002248A3"/>
    <w:rsid w:val="00224C77"/>
    <w:rsid w:val="00225324"/>
    <w:rsid w:val="00226348"/>
    <w:rsid w:val="002265F4"/>
    <w:rsid w:val="00227E39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8BB"/>
    <w:rsid w:val="00272C0F"/>
    <w:rsid w:val="00272E2B"/>
    <w:rsid w:val="00273D3D"/>
    <w:rsid w:val="002741AF"/>
    <w:rsid w:val="002814D4"/>
    <w:rsid w:val="002837ED"/>
    <w:rsid w:val="00286E58"/>
    <w:rsid w:val="00287EB0"/>
    <w:rsid w:val="002953C0"/>
    <w:rsid w:val="002A2237"/>
    <w:rsid w:val="002A2640"/>
    <w:rsid w:val="002A4CEF"/>
    <w:rsid w:val="002A5876"/>
    <w:rsid w:val="002A7F4E"/>
    <w:rsid w:val="002B6740"/>
    <w:rsid w:val="002B6A64"/>
    <w:rsid w:val="002C49D9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3C2"/>
    <w:rsid w:val="002E27FD"/>
    <w:rsid w:val="002E3205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275"/>
    <w:rsid w:val="00325720"/>
    <w:rsid w:val="00327C15"/>
    <w:rsid w:val="00330A77"/>
    <w:rsid w:val="00331D6C"/>
    <w:rsid w:val="00332227"/>
    <w:rsid w:val="0033364D"/>
    <w:rsid w:val="00333E3F"/>
    <w:rsid w:val="00333F61"/>
    <w:rsid w:val="0033499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021E"/>
    <w:rsid w:val="00362C90"/>
    <w:rsid w:val="003642ED"/>
    <w:rsid w:val="00364AEE"/>
    <w:rsid w:val="00365834"/>
    <w:rsid w:val="00366630"/>
    <w:rsid w:val="00367880"/>
    <w:rsid w:val="00367A44"/>
    <w:rsid w:val="00367CAC"/>
    <w:rsid w:val="0037596D"/>
    <w:rsid w:val="003809D8"/>
    <w:rsid w:val="00382285"/>
    <w:rsid w:val="00382504"/>
    <w:rsid w:val="00382A21"/>
    <w:rsid w:val="00383D3C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15F6"/>
    <w:rsid w:val="003B6F73"/>
    <w:rsid w:val="003C48F1"/>
    <w:rsid w:val="003C4B19"/>
    <w:rsid w:val="003C659A"/>
    <w:rsid w:val="003C7514"/>
    <w:rsid w:val="003D1ED1"/>
    <w:rsid w:val="003D4FCB"/>
    <w:rsid w:val="003D5AEA"/>
    <w:rsid w:val="003D79BF"/>
    <w:rsid w:val="003E0C4F"/>
    <w:rsid w:val="003E464A"/>
    <w:rsid w:val="003E719D"/>
    <w:rsid w:val="003F0669"/>
    <w:rsid w:val="003F189C"/>
    <w:rsid w:val="003F3B23"/>
    <w:rsid w:val="003F3E9E"/>
    <w:rsid w:val="003F49E2"/>
    <w:rsid w:val="003F503B"/>
    <w:rsid w:val="003F5826"/>
    <w:rsid w:val="003F60D2"/>
    <w:rsid w:val="00400735"/>
    <w:rsid w:val="00400C25"/>
    <w:rsid w:val="00401986"/>
    <w:rsid w:val="00404595"/>
    <w:rsid w:val="00405505"/>
    <w:rsid w:val="00410D38"/>
    <w:rsid w:val="0041331B"/>
    <w:rsid w:val="00413D44"/>
    <w:rsid w:val="0041463C"/>
    <w:rsid w:val="00414CF9"/>
    <w:rsid w:val="0041537E"/>
    <w:rsid w:val="004174D2"/>
    <w:rsid w:val="00420580"/>
    <w:rsid w:val="00422FC5"/>
    <w:rsid w:val="00423457"/>
    <w:rsid w:val="004245B7"/>
    <w:rsid w:val="0042558C"/>
    <w:rsid w:val="0042701E"/>
    <w:rsid w:val="00427A12"/>
    <w:rsid w:val="00436078"/>
    <w:rsid w:val="00436F25"/>
    <w:rsid w:val="00437550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410D"/>
    <w:rsid w:val="004565FC"/>
    <w:rsid w:val="00460E98"/>
    <w:rsid w:val="00460EBC"/>
    <w:rsid w:val="0046121A"/>
    <w:rsid w:val="004617BB"/>
    <w:rsid w:val="00462A4F"/>
    <w:rsid w:val="004639B5"/>
    <w:rsid w:val="00466E4C"/>
    <w:rsid w:val="0047062C"/>
    <w:rsid w:val="00475836"/>
    <w:rsid w:val="00475C62"/>
    <w:rsid w:val="00477ADD"/>
    <w:rsid w:val="00480774"/>
    <w:rsid w:val="00482162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01C"/>
    <w:rsid w:val="004E55DE"/>
    <w:rsid w:val="004E5DD6"/>
    <w:rsid w:val="004E6D1D"/>
    <w:rsid w:val="004E7F7A"/>
    <w:rsid w:val="004F1DB6"/>
    <w:rsid w:val="004F31B5"/>
    <w:rsid w:val="004F32F3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A25"/>
    <w:rsid w:val="00545BD7"/>
    <w:rsid w:val="00546BDE"/>
    <w:rsid w:val="00546FE9"/>
    <w:rsid w:val="0054706B"/>
    <w:rsid w:val="00547AC7"/>
    <w:rsid w:val="00550325"/>
    <w:rsid w:val="0055188B"/>
    <w:rsid w:val="00551B97"/>
    <w:rsid w:val="005522C9"/>
    <w:rsid w:val="00552CB7"/>
    <w:rsid w:val="005578DF"/>
    <w:rsid w:val="00562930"/>
    <w:rsid w:val="00562ABE"/>
    <w:rsid w:val="00563C92"/>
    <w:rsid w:val="00564049"/>
    <w:rsid w:val="00564ED6"/>
    <w:rsid w:val="00564FA8"/>
    <w:rsid w:val="005671C1"/>
    <w:rsid w:val="005724C6"/>
    <w:rsid w:val="0057348E"/>
    <w:rsid w:val="00573F11"/>
    <w:rsid w:val="005748ED"/>
    <w:rsid w:val="00580642"/>
    <w:rsid w:val="00581656"/>
    <w:rsid w:val="00581989"/>
    <w:rsid w:val="00581CA3"/>
    <w:rsid w:val="00582873"/>
    <w:rsid w:val="00582D56"/>
    <w:rsid w:val="00585114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97CA5"/>
    <w:rsid w:val="005A1915"/>
    <w:rsid w:val="005A3AF6"/>
    <w:rsid w:val="005A4EF6"/>
    <w:rsid w:val="005A7D9C"/>
    <w:rsid w:val="005B5098"/>
    <w:rsid w:val="005B588A"/>
    <w:rsid w:val="005B659A"/>
    <w:rsid w:val="005C02F8"/>
    <w:rsid w:val="005C13F5"/>
    <w:rsid w:val="005C1C2E"/>
    <w:rsid w:val="005C2B74"/>
    <w:rsid w:val="005C3196"/>
    <w:rsid w:val="005C52B4"/>
    <w:rsid w:val="005C74D9"/>
    <w:rsid w:val="005D3855"/>
    <w:rsid w:val="005D3E53"/>
    <w:rsid w:val="005D464E"/>
    <w:rsid w:val="005D49B2"/>
    <w:rsid w:val="005D5551"/>
    <w:rsid w:val="005E0085"/>
    <w:rsid w:val="005E109B"/>
    <w:rsid w:val="005E25BB"/>
    <w:rsid w:val="005F171A"/>
    <w:rsid w:val="005F248D"/>
    <w:rsid w:val="005F3C52"/>
    <w:rsid w:val="005F51FC"/>
    <w:rsid w:val="005F53FF"/>
    <w:rsid w:val="005F77D4"/>
    <w:rsid w:val="00601FA4"/>
    <w:rsid w:val="006042A2"/>
    <w:rsid w:val="00606915"/>
    <w:rsid w:val="00606DC3"/>
    <w:rsid w:val="00607529"/>
    <w:rsid w:val="00607E94"/>
    <w:rsid w:val="006230E3"/>
    <w:rsid w:val="00625F95"/>
    <w:rsid w:val="00631F41"/>
    <w:rsid w:val="00632714"/>
    <w:rsid w:val="00633F9C"/>
    <w:rsid w:val="00637B70"/>
    <w:rsid w:val="00642664"/>
    <w:rsid w:val="00644938"/>
    <w:rsid w:val="00644EF0"/>
    <w:rsid w:val="00645158"/>
    <w:rsid w:val="0064532E"/>
    <w:rsid w:val="00650700"/>
    <w:rsid w:val="00651164"/>
    <w:rsid w:val="00651753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5B69"/>
    <w:rsid w:val="00696298"/>
    <w:rsid w:val="00697CEE"/>
    <w:rsid w:val="006B004E"/>
    <w:rsid w:val="006B06CA"/>
    <w:rsid w:val="006B48EB"/>
    <w:rsid w:val="006B65EA"/>
    <w:rsid w:val="006B6D15"/>
    <w:rsid w:val="006C1399"/>
    <w:rsid w:val="006C200F"/>
    <w:rsid w:val="006C262E"/>
    <w:rsid w:val="006C3D0A"/>
    <w:rsid w:val="006C3D86"/>
    <w:rsid w:val="006C43D1"/>
    <w:rsid w:val="006C5B73"/>
    <w:rsid w:val="006C6D44"/>
    <w:rsid w:val="006D0804"/>
    <w:rsid w:val="006D2130"/>
    <w:rsid w:val="006D262F"/>
    <w:rsid w:val="006D2F13"/>
    <w:rsid w:val="006D4C80"/>
    <w:rsid w:val="006E1752"/>
    <w:rsid w:val="006E2914"/>
    <w:rsid w:val="006E2960"/>
    <w:rsid w:val="006E2F78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22A"/>
    <w:rsid w:val="0070555D"/>
    <w:rsid w:val="00706AFC"/>
    <w:rsid w:val="00706ED2"/>
    <w:rsid w:val="007105BD"/>
    <w:rsid w:val="00711A5E"/>
    <w:rsid w:val="00711EBD"/>
    <w:rsid w:val="007125C8"/>
    <w:rsid w:val="00713945"/>
    <w:rsid w:val="00720FCE"/>
    <w:rsid w:val="00722E1D"/>
    <w:rsid w:val="00725372"/>
    <w:rsid w:val="007308DE"/>
    <w:rsid w:val="00730CDE"/>
    <w:rsid w:val="00731916"/>
    <w:rsid w:val="0073327C"/>
    <w:rsid w:val="00733CAF"/>
    <w:rsid w:val="00734D6E"/>
    <w:rsid w:val="007358E6"/>
    <w:rsid w:val="00737587"/>
    <w:rsid w:val="00737DC4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7954"/>
    <w:rsid w:val="00767A53"/>
    <w:rsid w:val="00770C2E"/>
    <w:rsid w:val="00775F7D"/>
    <w:rsid w:val="007763E7"/>
    <w:rsid w:val="00777472"/>
    <w:rsid w:val="00780A2C"/>
    <w:rsid w:val="00784738"/>
    <w:rsid w:val="007855D1"/>
    <w:rsid w:val="00786D0F"/>
    <w:rsid w:val="007877E3"/>
    <w:rsid w:val="00787E16"/>
    <w:rsid w:val="00790524"/>
    <w:rsid w:val="00791875"/>
    <w:rsid w:val="00791B29"/>
    <w:rsid w:val="00792EE6"/>
    <w:rsid w:val="00793775"/>
    <w:rsid w:val="0079444B"/>
    <w:rsid w:val="00795E1E"/>
    <w:rsid w:val="007A0335"/>
    <w:rsid w:val="007A7C26"/>
    <w:rsid w:val="007B1B46"/>
    <w:rsid w:val="007B21B2"/>
    <w:rsid w:val="007B4461"/>
    <w:rsid w:val="007C0340"/>
    <w:rsid w:val="007C0CCF"/>
    <w:rsid w:val="007C4815"/>
    <w:rsid w:val="007C73C6"/>
    <w:rsid w:val="007D1786"/>
    <w:rsid w:val="007D29F5"/>
    <w:rsid w:val="007D2EDC"/>
    <w:rsid w:val="007D39CA"/>
    <w:rsid w:val="007D5D10"/>
    <w:rsid w:val="007D79A5"/>
    <w:rsid w:val="007E08D6"/>
    <w:rsid w:val="007E385F"/>
    <w:rsid w:val="007E6310"/>
    <w:rsid w:val="007F34EC"/>
    <w:rsid w:val="007F3FE7"/>
    <w:rsid w:val="007F4967"/>
    <w:rsid w:val="007F4FAE"/>
    <w:rsid w:val="007F76A1"/>
    <w:rsid w:val="007F7A95"/>
    <w:rsid w:val="00802441"/>
    <w:rsid w:val="00802C0B"/>
    <w:rsid w:val="00803828"/>
    <w:rsid w:val="00806DFE"/>
    <w:rsid w:val="008079C8"/>
    <w:rsid w:val="00807F68"/>
    <w:rsid w:val="00810A21"/>
    <w:rsid w:val="008115F9"/>
    <w:rsid w:val="00812831"/>
    <w:rsid w:val="00813407"/>
    <w:rsid w:val="008215CC"/>
    <w:rsid w:val="00822E62"/>
    <w:rsid w:val="00823650"/>
    <w:rsid w:val="00823981"/>
    <w:rsid w:val="00824F4A"/>
    <w:rsid w:val="008257CB"/>
    <w:rsid w:val="00825EA0"/>
    <w:rsid w:val="00826C7F"/>
    <w:rsid w:val="008344A7"/>
    <w:rsid w:val="00836340"/>
    <w:rsid w:val="008375EC"/>
    <w:rsid w:val="008409B8"/>
    <w:rsid w:val="00840E8D"/>
    <w:rsid w:val="00843F6B"/>
    <w:rsid w:val="008454AD"/>
    <w:rsid w:val="00845544"/>
    <w:rsid w:val="00845A43"/>
    <w:rsid w:val="00851265"/>
    <w:rsid w:val="00852689"/>
    <w:rsid w:val="008530B1"/>
    <w:rsid w:val="00854866"/>
    <w:rsid w:val="00855CCF"/>
    <w:rsid w:val="0085612C"/>
    <w:rsid w:val="00857561"/>
    <w:rsid w:val="008575C7"/>
    <w:rsid w:val="008601CD"/>
    <w:rsid w:val="00860A81"/>
    <w:rsid w:val="008620C2"/>
    <w:rsid w:val="00862263"/>
    <w:rsid w:val="00863213"/>
    <w:rsid w:val="00866E17"/>
    <w:rsid w:val="008674E4"/>
    <w:rsid w:val="00870445"/>
    <w:rsid w:val="00872D84"/>
    <w:rsid w:val="00874FCC"/>
    <w:rsid w:val="00875908"/>
    <w:rsid w:val="00892186"/>
    <w:rsid w:val="00893955"/>
    <w:rsid w:val="00896C0F"/>
    <w:rsid w:val="008A0763"/>
    <w:rsid w:val="008A0DA6"/>
    <w:rsid w:val="008A10C0"/>
    <w:rsid w:val="008A1345"/>
    <w:rsid w:val="008A27B1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469F"/>
    <w:rsid w:val="008E5B27"/>
    <w:rsid w:val="008F0BFB"/>
    <w:rsid w:val="008F0D60"/>
    <w:rsid w:val="008F10F0"/>
    <w:rsid w:val="008F1FCD"/>
    <w:rsid w:val="008F21F2"/>
    <w:rsid w:val="008F2E6F"/>
    <w:rsid w:val="008F4128"/>
    <w:rsid w:val="008F6ED7"/>
    <w:rsid w:val="00901EC6"/>
    <w:rsid w:val="009023E2"/>
    <w:rsid w:val="00902957"/>
    <w:rsid w:val="00902A02"/>
    <w:rsid w:val="0090420C"/>
    <w:rsid w:val="0090440F"/>
    <w:rsid w:val="009047D5"/>
    <w:rsid w:val="009062BC"/>
    <w:rsid w:val="00910F57"/>
    <w:rsid w:val="0091104C"/>
    <w:rsid w:val="0091227B"/>
    <w:rsid w:val="00912B0D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26E9E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671B"/>
    <w:rsid w:val="0095725E"/>
    <w:rsid w:val="009575DB"/>
    <w:rsid w:val="00957897"/>
    <w:rsid w:val="0096046C"/>
    <w:rsid w:val="00960760"/>
    <w:rsid w:val="00960BB2"/>
    <w:rsid w:val="0096108A"/>
    <w:rsid w:val="0096263A"/>
    <w:rsid w:val="00963663"/>
    <w:rsid w:val="009660DD"/>
    <w:rsid w:val="00966BB2"/>
    <w:rsid w:val="00966D88"/>
    <w:rsid w:val="00981648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0F1E"/>
    <w:rsid w:val="009A162C"/>
    <w:rsid w:val="009A3ED7"/>
    <w:rsid w:val="009A410D"/>
    <w:rsid w:val="009A4C9A"/>
    <w:rsid w:val="009A5616"/>
    <w:rsid w:val="009A63E0"/>
    <w:rsid w:val="009B0D5D"/>
    <w:rsid w:val="009B0F75"/>
    <w:rsid w:val="009C0A20"/>
    <w:rsid w:val="009C2FDB"/>
    <w:rsid w:val="009C390D"/>
    <w:rsid w:val="009C5089"/>
    <w:rsid w:val="009C54A0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13F4"/>
    <w:rsid w:val="009E3C0C"/>
    <w:rsid w:val="009E3E1D"/>
    <w:rsid w:val="009E6B1D"/>
    <w:rsid w:val="009F246A"/>
    <w:rsid w:val="009F2CBB"/>
    <w:rsid w:val="009F3788"/>
    <w:rsid w:val="009F41F4"/>
    <w:rsid w:val="009F7144"/>
    <w:rsid w:val="009F7330"/>
    <w:rsid w:val="00A01447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042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3D2"/>
    <w:rsid w:val="00A45ED0"/>
    <w:rsid w:val="00A46A06"/>
    <w:rsid w:val="00A53AAD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0CDF"/>
    <w:rsid w:val="00AA4266"/>
    <w:rsid w:val="00AB2527"/>
    <w:rsid w:val="00AB3D1E"/>
    <w:rsid w:val="00AB6AEB"/>
    <w:rsid w:val="00AC2D83"/>
    <w:rsid w:val="00AC4555"/>
    <w:rsid w:val="00AC4C9D"/>
    <w:rsid w:val="00AC5669"/>
    <w:rsid w:val="00AC754C"/>
    <w:rsid w:val="00AC780F"/>
    <w:rsid w:val="00AD0B1A"/>
    <w:rsid w:val="00AD0E80"/>
    <w:rsid w:val="00AD2E5E"/>
    <w:rsid w:val="00AD34D0"/>
    <w:rsid w:val="00AD3D26"/>
    <w:rsid w:val="00AD55FC"/>
    <w:rsid w:val="00AE02C5"/>
    <w:rsid w:val="00AE1DEB"/>
    <w:rsid w:val="00AE25F5"/>
    <w:rsid w:val="00AE267D"/>
    <w:rsid w:val="00AE2CC2"/>
    <w:rsid w:val="00AE3179"/>
    <w:rsid w:val="00AE5AB8"/>
    <w:rsid w:val="00AE637E"/>
    <w:rsid w:val="00AE6EDA"/>
    <w:rsid w:val="00AE6FEB"/>
    <w:rsid w:val="00AF0521"/>
    <w:rsid w:val="00AF2E5E"/>
    <w:rsid w:val="00AF4F4E"/>
    <w:rsid w:val="00AF6582"/>
    <w:rsid w:val="00B0035F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36A4"/>
    <w:rsid w:val="00B24B09"/>
    <w:rsid w:val="00B2584C"/>
    <w:rsid w:val="00B2594C"/>
    <w:rsid w:val="00B2696B"/>
    <w:rsid w:val="00B26FE4"/>
    <w:rsid w:val="00B325D8"/>
    <w:rsid w:val="00B333E3"/>
    <w:rsid w:val="00B3383A"/>
    <w:rsid w:val="00B35023"/>
    <w:rsid w:val="00B36246"/>
    <w:rsid w:val="00B368D2"/>
    <w:rsid w:val="00B4095C"/>
    <w:rsid w:val="00B413B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B19B8"/>
    <w:rsid w:val="00BB7015"/>
    <w:rsid w:val="00BC077D"/>
    <w:rsid w:val="00BC4A55"/>
    <w:rsid w:val="00BD1112"/>
    <w:rsid w:val="00BD1B85"/>
    <w:rsid w:val="00BD2D8F"/>
    <w:rsid w:val="00BD38CD"/>
    <w:rsid w:val="00BD4CA7"/>
    <w:rsid w:val="00BD4D09"/>
    <w:rsid w:val="00BD7949"/>
    <w:rsid w:val="00BE087A"/>
    <w:rsid w:val="00BE0A7B"/>
    <w:rsid w:val="00BE28EE"/>
    <w:rsid w:val="00BE38A8"/>
    <w:rsid w:val="00BE5435"/>
    <w:rsid w:val="00BE7335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348A"/>
    <w:rsid w:val="00C451BB"/>
    <w:rsid w:val="00C513ED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1044"/>
    <w:rsid w:val="00C91109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35F"/>
    <w:rsid w:val="00CF3E72"/>
    <w:rsid w:val="00CF4CDC"/>
    <w:rsid w:val="00D007E4"/>
    <w:rsid w:val="00D024C6"/>
    <w:rsid w:val="00D04517"/>
    <w:rsid w:val="00D047F6"/>
    <w:rsid w:val="00D0511E"/>
    <w:rsid w:val="00D07111"/>
    <w:rsid w:val="00D1025F"/>
    <w:rsid w:val="00D106E0"/>
    <w:rsid w:val="00D12DCC"/>
    <w:rsid w:val="00D14073"/>
    <w:rsid w:val="00D1415B"/>
    <w:rsid w:val="00D14DCB"/>
    <w:rsid w:val="00D15C4D"/>
    <w:rsid w:val="00D16E6D"/>
    <w:rsid w:val="00D22ABA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235E"/>
    <w:rsid w:val="00D42996"/>
    <w:rsid w:val="00D43B7C"/>
    <w:rsid w:val="00D45251"/>
    <w:rsid w:val="00D45FA3"/>
    <w:rsid w:val="00D4687A"/>
    <w:rsid w:val="00D46968"/>
    <w:rsid w:val="00D51056"/>
    <w:rsid w:val="00D5240B"/>
    <w:rsid w:val="00D52D85"/>
    <w:rsid w:val="00D53879"/>
    <w:rsid w:val="00D56446"/>
    <w:rsid w:val="00D61007"/>
    <w:rsid w:val="00D6108E"/>
    <w:rsid w:val="00D61235"/>
    <w:rsid w:val="00D62C30"/>
    <w:rsid w:val="00D62E51"/>
    <w:rsid w:val="00D62FF6"/>
    <w:rsid w:val="00D64008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23C9"/>
    <w:rsid w:val="00D82BB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4501"/>
    <w:rsid w:val="00D96540"/>
    <w:rsid w:val="00DA0259"/>
    <w:rsid w:val="00DA3046"/>
    <w:rsid w:val="00DA367E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6EE"/>
    <w:rsid w:val="00DC2739"/>
    <w:rsid w:val="00DC3754"/>
    <w:rsid w:val="00DC6FCE"/>
    <w:rsid w:val="00DD0167"/>
    <w:rsid w:val="00DD2EAB"/>
    <w:rsid w:val="00DD3005"/>
    <w:rsid w:val="00DD3AAC"/>
    <w:rsid w:val="00DD42DA"/>
    <w:rsid w:val="00DE0673"/>
    <w:rsid w:val="00DE5733"/>
    <w:rsid w:val="00DE67E4"/>
    <w:rsid w:val="00DE75D3"/>
    <w:rsid w:val="00DE7EFD"/>
    <w:rsid w:val="00DF01CD"/>
    <w:rsid w:val="00DF14A5"/>
    <w:rsid w:val="00DF1AE3"/>
    <w:rsid w:val="00DF3355"/>
    <w:rsid w:val="00DF52F2"/>
    <w:rsid w:val="00DF5D0D"/>
    <w:rsid w:val="00DF68C8"/>
    <w:rsid w:val="00DF79C2"/>
    <w:rsid w:val="00E00090"/>
    <w:rsid w:val="00E07273"/>
    <w:rsid w:val="00E110B9"/>
    <w:rsid w:val="00E11444"/>
    <w:rsid w:val="00E132F5"/>
    <w:rsid w:val="00E13FA6"/>
    <w:rsid w:val="00E14870"/>
    <w:rsid w:val="00E15518"/>
    <w:rsid w:val="00E176CD"/>
    <w:rsid w:val="00E21C70"/>
    <w:rsid w:val="00E2384B"/>
    <w:rsid w:val="00E23985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46C6"/>
    <w:rsid w:val="00EB567B"/>
    <w:rsid w:val="00EB56F4"/>
    <w:rsid w:val="00EB5DC0"/>
    <w:rsid w:val="00EB67D2"/>
    <w:rsid w:val="00EB6A66"/>
    <w:rsid w:val="00EB6F6F"/>
    <w:rsid w:val="00EC1621"/>
    <w:rsid w:val="00EC4352"/>
    <w:rsid w:val="00EC538A"/>
    <w:rsid w:val="00EC70C0"/>
    <w:rsid w:val="00ED3865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5D"/>
    <w:rsid w:val="00F137AC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57F6B"/>
    <w:rsid w:val="00F60FDC"/>
    <w:rsid w:val="00F61023"/>
    <w:rsid w:val="00F6150A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57F"/>
    <w:rsid w:val="00F80B9A"/>
    <w:rsid w:val="00F81D19"/>
    <w:rsid w:val="00F920EB"/>
    <w:rsid w:val="00F922CD"/>
    <w:rsid w:val="00F92BD6"/>
    <w:rsid w:val="00F933EC"/>
    <w:rsid w:val="00FA12D9"/>
    <w:rsid w:val="00FA1C7E"/>
    <w:rsid w:val="00FA40F8"/>
    <w:rsid w:val="00FB1331"/>
    <w:rsid w:val="00FB2E1F"/>
    <w:rsid w:val="00FC51CC"/>
    <w:rsid w:val="00FD0A80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647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72C0F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5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AC00EC19-F3BF-427B-B521-B8CE382F6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17AD53-6580-49F7-BC7E-EA74BCA52E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3F71A-1E82-49EF-A6FC-2B1F5779E4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Nina Jarocka - Bąk</cp:lastModifiedBy>
  <cp:revision>37</cp:revision>
  <cp:lastPrinted>2013-04-03T06:33:00Z</cp:lastPrinted>
  <dcterms:created xsi:type="dcterms:W3CDTF">2024-01-03T12:46:00Z</dcterms:created>
  <dcterms:modified xsi:type="dcterms:W3CDTF">2025-04-25T09:07:00Z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